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7380DF" w14:textId="5855F21D" w:rsidR="007166CE" w:rsidRDefault="00A2005B"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74361AB9" wp14:editId="7BF7E503">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223B650" w14:textId="77777777" w:rsidR="00493B65" w:rsidRDefault="007166CE" w:rsidP="00493B65">
      <w:pPr>
        <w:pStyle w:val="berschrift1"/>
      </w:pPr>
      <w:r>
        <w:br w:type="page"/>
      </w:r>
      <w:r w:rsidR="00493B65">
        <w:lastRenderedPageBreak/>
        <w:t>Vorwort</w:t>
      </w:r>
    </w:p>
    <w:p w14:paraId="5F1609F4" w14:textId="77777777" w:rsidR="00493B65" w:rsidRDefault="00493B65" w:rsidP="00F62EE2">
      <w:r>
        <w:t>2022 –</w:t>
      </w:r>
      <w:r w:rsidR="009F720B">
        <w:t xml:space="preserve"> und ich mache weiter damit</w:t>
      </w:r>
      <w:r w:rsidR="00F62EE2">
        <w:t>, neue Bücher zusammenzustellen in der Hoffnung, dass in ihnen etwas ist, was Euch in Eurem Glauben weiterbringt</w:t>
      </w:r>
      <w:r>
        <w:t>.</w:t>
      </w:r>
    </w:p>
    <w:p w14:paraId="6B88CF3F" w14:textId="77777777" w:rsidR="00F62EE2" w:rsidRDefault="00F62EE2" w:rsidP="00F62EE2">
      <w:r>
        <w:t>Dabei werden zum Teil alte Bücher überarbeitet, neue angeboten oder thematische erstellt, zum Beispiel für die christlichen Feiertage.</w:t>
      </w:r>
    </w:p>
    <w:p w14:paraId="7A839C85" w14:textId="77777777" w:rsidR="00493B65" w:rsidRDefault="00493B65" w:rsidP="00493B65">
      <w:r>
        <w:t>Euch allen wünsche ich Gottes reichen Segen und dass Ihr für Euch interessante Texte hier findet. Für Anregungen bin ich immer dankbar.</w:t>
      </w:r>
    </w:p>
    <w:p w14:paraId="2618853E" w14:textId="77777777" w:rsidR="00493B65" w:rsidRDefault="00493B65" w:rsidP="00493B65">
      <w:r>
        <w:t>Gruß &amp; Segen,</w:t>
      </w:r>
    </w:p>
    <w:p w14:paraId="15BC56CB" w14:textId="77777777" w:rsidR="007166CE" w:rsidRDefault="00493B65" w:rsidP="00493B65">
      <w:r>
        <w:t>Andreas</w:t>
      </w:r>
    </w:p>
    <w:p w14:paraId="755A7738"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CA162C3" w14:textId="77777777" w:rsidR="00144456" w:rsidRDefault="00144456" w:rsidP="00144456">
      <w:pPr>
        <w:pStyle w:val="berschrift1"/>
      </w:pPr>
      <w:r>
        <w:t>Michael Weiße – Lieder</w:t>
      </w:r>
    </w:p>
    <w:p w14:paraId="1656AF61" w14:textId="77777777" w:rsidR="00144456" w:rsidRDefault="00144456" w:rsidP="00144456">
      <w:pPr>
        <w:pStyle w:val="berschrift1"/>
      </w:pPr>
      <w:proofErr w:type="spellStart"/>
      <w:r w:rsidRPr="00F736E0">
        <w:t>Allmechtiger</w:t>
      </w:r>
      <w:proofErr w:type="spellEnd"/>
      <w:r w:rsidRPr="00F736E0">
        <w:t xml:space="preserve"> ewiger Gott</w:t>
      </w:r>
    </w:p>
    <w:p w14:paraId="1692DC3B" w14:textId="77777777" w:rsidR="00144456" w:rsidRDefault="00144456" w:rsidP="00144456">
      <w:pPr>
        <w:pStyle w:val="StandardWeb"/>
      </w:pPr>
      <w:proofErr w:type="spellStart"/>
      <w:r>
        <w:t>Allmechtiger</w:t>
      </w:r>
      <w:proofErr w:type="spellEnd"/>
      <w:r>
        <w:t xml:space="preserve"> ewiger Gott,</w:t>
      </w:r>
      <w:r>
        <w:br/>
        <w:t xml:space="preserve">der du nach deinem besten </w:t>
      </w:r>
      <w:proofErr w:type="spellStart"/>
      <w:r>
        <w:t>rath</w:t>
      </w:r>
      <w:proofErr w:type="spellEnd"/>
      <w:r>
        <w:br/>
        <w:t>Deinen einigen lieben Son</w:t>
      </w:r>
      <w:r>
        <w:br/>
        <w:t xml:space="preserve">für </w:t>
      </w:r>
      <w:proofErr w:type="spellStart"/>
      <w:r>
        <w:t>vns</w:t>
      </w:r>
      <w:proofErr w:type="spellEnd"/>
      <w:r>
        <w:t xml:space="preserve"> hast lassen </w:t>
      </w:r>
      <w:proofErr w:type="spellStart"/>
      <w:r>
        <w:t>busse</w:t>
      </w:r>
      <w:proofErr w:type="spellEnd"/>
      <w:r>
        <w:t xml:space="preserve"> </w:t>
      </w:r>
      <w:proofErr w:type="spellStart"/>
      <w:r>
        <w:t>thun</w:t>
      </w:r>
      <w:proofErr w:type="spellEnd"/>
      <w:r>
        <w:t>:</w:t>
      </w:r>
    </w:p>
    <w:p w14:paraId="1B177B8F" w14:textId="77777777" w:rsidR="00144456" w:rsidRDefault="00144456" w:rsidP="00144456">
      <w:pPr>
        <w:pStyle w:val="StandardWeb"/>
      </w:pPr>
      <w:proofErr w:type="spellStart"/>
      <w:r>
        <w:t>Sih</w:t>
      </w:r>
      <w:proofErr w:type="spellEnd"/>
      <w:r>
        <w:t xml:space="preserve"> als ein lieber Vater an</w:t>
      </w:r>
      <w:r>
        <w:br/>
        <w:t xml:space="preserve">dein </w:t>
      </w:r>
      <w:proofErr w:type="spellStart"/>
      <w:r>
        <w:t>volck</w:t>
      </w:r>
      <w:proofErr w:type="spellEnd"/>
      <w:r>
        <w:t xml:space="preserve">, </w:t>
      </w:r>
      <w:proofErr w:type="spellStart"/>
      <w:r>
        <w:t>welchs</w:t>
      </w:r>
      <w:proofErr w:type="spellEnd"/>
      <w:r>
        <w:t xml:space="preserve"> nicht ruh haben </w:t>
      </w:r>
      <w:proofErr w:type="spellStart"/>
      <w:r>
        <w:t>kan</w:t>
      </w:r>
      <w:proofErr w:type="spellEnd"/>
      <w:r>
        <w:t>,</w:t>
      </w:r>
      <w:r>
        <w:br/>
      </w:r>
      <w:proofErr w:type="spellStart"/>
      <w:r>
        <w:t>Sonder</w:t>
      </w:r>
      <w:proofErr w:type="spellEnd"/>
      <w:r>
        <w:t xml:space="preserve"> nach deiner </w:t>
      </w:r>
      <w:proofErr w:type="spellStart"/>
      <w:r>
        <w:t>warheit</w:t>
      </w:r>
      <w:proofErr w:type="spellEnd"/>
      <w:r>
        <w:t xml:space="preserve"> forscht</w:t>
      </w:r>
      <w:r>
        <w:br/>
      </w:r>
      <w:proofErr w:type="spellStart"/>
      <w:r>
        <w:t>vnd</w:t>
      </w:r>
      <w:proofErr w:type="spellEnd"/>
      <w:r>
        <w:t xml:space="preserve"> nicht </w:t>
      </w:r>
      <w:proofErr w:type="spellStart"/>
      <w:r>
        <w:t>leschen</w:t>
      </w:r>
      <w:proofErr w:type="spellEnd"/>
      <w:r>
        <w:t xml:space="preserve"> </w:t>
      </w:r>
      <w:proofErr w:type="spellStart"/>
      <w:r>
        <w:t>kan</w:t>
      </w:r>
      <w:proofErr w:type="spellEnd"/>
      <w:r>
        <w:t xml:space="preserve"> </w:t>
      </w:r>
      <w:proofErr w:type="spellStart"/>
      <w:r>
        <w:t>seynem</w:t>
      </w:r>
      <w:proofErr w:type="spellEnd"/>
      <w:r>
        <w:t xml:space="preserve"> </w:t>
      </w:r>
      <w:proofErr w:type="spellStart"/>
      <w:r>
        <w:t>dorst</w:t>
      </w:r>
      <w:proofErr w:type="spellEnd"/>
      <w:r>
        <w:t>.</w:t>
      </w:r>
    </w:p>
    <w:p w14:paraId="6EEBD24C" w14:textId="77777777" w:rsidR="00144456" w:rsidRDefault="00144456" w:rsidP="00144456">
      <w:pPr>
        <w:pStyle w:val="StandardWeb"/>
      </w:pPr>
      <w:r>
        <w:t xml:space="preserve">Weil es der Antichrist </w:t>
      </w:r>
      <w:proofErr w:type="spellStart"/>
      <w:r>
        <w:t>regirt</w:t>
      </w:r>
      <w:proofErr w:type="spellEnd"/>
      <w:r>
        <w:br/>
      </w:r>
      <w:proofErr w:type="spellStart"/>
      <w:r>
        <w:t>vnd</w:t>
      </w:r>
      <w:proofErr w:type="spellEnd"/>
      <w:r>
        <w:t xml:space="preserve"> es nur </w:t>
      </w:r>
      <w:proofErr w:type="spellStart"/>
      <w:r>
        <w:t>eytel</w:t>
      </w:r>
      <w:proofErr w:type="spellEnd"/>
      <w:r>
        <w:t xml:space="preserve"> </w:t>
      </w:r>
      <w:proofErr w:type="spellStart"/>
      <w:r>
        <w:t>jrthumb</w:t>
      </w:r>
      <w:proofErr w:type="spellEnd"/>
      <w:r>
        <w:t xml:space="preserve"> hört,</w:t>
      </w:r>
      <w:r>
        <w:br/>
        <w:t xml:space="preserve">Weis es nicht, wie der rechte </w:t>
      </w:r>
      <w:proofErr w:type="spellStart"/>
      <w:r>
        <w:t>hirt</w:t>
      </w:r>
      <w:proofErr w:type="spellEnd"/>
      <w:r>
        <w:br/>
        <w:t xml:space="preserve">noch wo sein </w:t>
      </w:r>
      <w:proofErr w:type="spellStart"/>
      <w:r>
        <w:t>schaffstal</w:t>
      </w:r>
      <w:proofErr w:type="spellEnd"/>
      <w:r>
        <w:t xml:space="preserve"> </w:t>
      </w:r>
      <w:proofErr w:type="spellStart"/>
      <w:r>
        <w:t>funden</w:t>
      </w:r>
      <w:proofErr w:type="spellEnd"/>
      <w:r>
        <w:t xml:space="preserve"> </w:t>
      </w:r>
      <w:proofErr w:type="spellStart"/>
      <w:r>
        <w:t>wirt</w:t>
      </w:r>
      <w:proofErr w:type="spellEnd"/>
      <w:r>
        <w:t>.</w:t>
      </w:r>
    </w:p>
    <w:p w14:paraId="67EF9409" w14:textId="77777777" w:rsidR="00144456" w:rsidRDefault="00144456" w:rsidP="00144456">
      <w:pPr>
        <w:pStyle w:val="StandardWeb"/>
      </w:pPr>
      <w:r>
        <w:t xml:space="preserve">Du weist, welche du hast </w:t>
      </w:r>
      <w:proofErr w:type="spellStart"/>
      <w:r>
        <w:t>erwelt</w:t>
      </w:r>
      <w:proofErr w:type="spellEnd"/>
      <w:r>
        <w:t>,</w:t>
      </w:r>
      <w:r>
        <w:br/>
      </w:r>
      <w:proofErr w:type="spellStart"/>
      <w:r>
        <w:t>sichst</w:t>
      </w:r>
      <w:proofErr w:type="spellEnd"/>
      <w:r>
        <w:t xml:space="preserve"> auch, wie sie werden </w:t>
      </w:r>
      <w:proofErr w:type="spellStart"/>
      <w:r>
        <w:t>gekwelt</w:t>
      </w:r>
      <w:proofErr w:type="spellEnd"/>
      <w:r>
        <w:t>,</w:t>
      </w:r>
      <w:r>
        <w:br/>
      </w:r>
      <w:proofErr w:type="spellStart"/>
      <w:r>
        <w:t>Darumb</w:t>
      </w:r>
      <w:proofErr w:type="spellEnd"/>
      <w:r>
        <w:t xml:space="preserve"> </w:t>
      </w:r>
      <w:proofErr w:type="spellStart"/>
      <w:r>
        <w:t>ruff</w:t>
      </w:r>
      <w:proofErr w:type="spellEnd"/>
      <w:r>
        <w:t xml:space="preserve"> </w:t>
      </w:r>
      <w:proofErr w:type="spellStart"/>
      <w:r>
        <w:t>jn</w:t>
      </w:r>
      <w:proofErr w:type="spellEnd"/>
      <w:r>
        <w:t xml:space="preserve"> durch deine </w:t>
      </w:r>
      <w:proofErr w:type="spellStart"/>
      <w:r>
        <w:t>güt</w:t>
      </w:r>
      <w:proofErr w:type="spellEnd"/>
      <w:r>
        <w:br/>
      </w:r>
      <w:proofErr w:type="spellStart"/>
      <w:r>
        <w:t>vnd</w:t>
      </w:r>
      <w:proofErr w:type="spellEnd"/>
      <w:r>
        <w:t xml:space="preserve"> </w:t>
      </w:r>
      <w:proofErr w:type="spellStart"/>
      <w:r>
        <w:t>erfrew</w:t>
      </w:r>
      <w:proofErr w:type="spellEnd"/>
      <w:r>
        <w:t xml:space="preserve"> </w:t>
      </w:r>
      <w:proofErr w:type="spellStart"/>
      <w:r>
        <w:t>jr</w:t>
      </w:r>
      <w:proofErr w:type="spellEnd"/>
      <w:r>
        <w:t xml:space="preserve"> betrübt </w:t>
      </w:r>
      <w:proofErr w:type="spellStart"/>
      <w:r>
        <w:t>gemüt</w:t>
      </w:r>
      <w:proofErr w:type="spellEnd"/>
      <w:r>
        <w:t>.</w:t>
      </w:r>
    </w:p>
    <w:p w14:paraId="6D0F02CC" w14:textId="77777777" w:rsidR="00144456" w:rsidRDefault="00144456" w:rsidP="00144456">
      <w:pPr>
        <w:pStyle w:val="StandardWeb"/>
      </w:pPr>
      <w:r>
        <w:t xml:space="preserve">Thu </w:t>
      </w:r>
      <w:proofErr w:type="spellStart"/>
      <w:r>
        <w:t>jn</w:t>
      </w:r>
      <w:proofErr w:type="spellEnd"/>
      <w:r>
        <w:t xml:space="preserve"> </w:t>
      </w:r>
      <w:proofErr w:type="spellStart"/>
      <w:r>
        <w:t>kundt</w:t>
      </w:r>
      <w:proofErr w:type="spellEnd"/>
      <w:r>
        <w:t xml:space="preserve"> </w:t>
      </w:r>
      <w:proofErr w:type="spellStart"/>
      <w:r>
        <w:t>jr</w:t>
      </w:r>
      <w:proofErr w:type="spellEnd"/>
      <w:r>
        <w:t xml:space="preserve"> </w:t>
      </w:r>
      <w:proofErr w:type="spellStart"/>
      <w:r>
        <w:t>verfüretey</w:t>
      </w:r>
      <w:proofErr w:type="spellEnd"/>
      <w:r>
        <w:br/>
      </w:r>
      <w:proofErr w:type="spellStart"/>
      <w:r>
        <w:t>vnd</w:t>
      </w:r>
      <w:proofErr w:type="spellEnd"/>
      <w:r>
        <w:t xml:space="preserve"> zeig </w:t>
      </w:r>
      <w:proofErr w:type="spellStart"/>
      <w:r>
        <w:t>jn</w:t>
      </w:r>
      <w:proofErr w:type="spellEnd"/>
      <w:r>
        <w:t xml:space="preserve">, was die </w:t>
      </w:r>
      <w:proofErr w:type="spellStart"/>
      <w:r>
        <w:t>warheit</w:t>
      </w:r>
      <w:proofErr w:type="spellEnd"/>
      <w:r>
        <w:t xml:space="preserve"> </w:t>
      </w:r>
      <w:proofErr w:type="spellStart"/>
      <w:r>
        <w:t>sey</w:t>
      </w:r>
      <w:proofErr w:type="spellEnd"/>
      <w:r>
        <w:t>,</w:t>
      </w:r>
      <w:r>
        <w:br/>
      </w:r>
      <w:proofErr w:type="spellStart"/>
      <w:r>
        <w:t>Erleucht</w:t>
      </w:r>
      <w:proofErr w:type="spellEnd"/>
      <w:r>
        <w:t xml:space="preserve"> </w:t>
      </w:r>
      <w:proofErr w:type="spellStart"/>
      <w:r>
        <w:t>jr</w:t>
      </w:r>
      <w:proofErr w:type="spellEnd"/>
      <w:r>
        <w:t xml:space="preserve"> </w:t>
      </w:r>
      <w:proofErr w:type="spellStart"/>
      <w:r>
        <w:t>hertzen</w:t>
      </w:r>
      <w:proofErr w:type="spellEnd"/>
      <w:r>
        <w:t xml:space="preserve"> allermeist</w:t>
      </w:r>
      <w:r>
        <w:br/>
      </w:r>
      <w:proofErr w:type="spellStart"/>
      <w:r>
        <w:t>vnd</w:t>
      </w:r>
      <w:proofErr w:type="spellEnd"/>
      <w:r>
        <w:t xml:space="preserve"> </w:t>
      </w:r>
      <w:proofErr w:type="spellStart"/>
      <w:r>
        <w:t>regier</w:t>
      </w:r>
      <w:proofErr w:type="spellEnd"/>
      <w:r>
        <w:t xml:space="preserve"> sie mit deinem </w:t>
      </w:r>
      <w:proofErr w:type="spellStart"/>
      <w:r>
        <w:t>Geyst</w:t>
      </w:r>
      <w:proofErr w:type="spellEnd"/>
      <w:r>
        <w:t>.</w:t>
      </w:r>
    </w:p>
    <w:p w14:paraId="73EB2AAB" w14:textId="77777777" w:rsidR="00144456" w:rsidRDefault="00144456" w:rsidP="00144456">
      <w:pPr>
        <w:pStyle w:val="StandardWeb"/>
      </w:pPr>
      <w:proofErr w:type="spellStart"/>
      <w:r>
        <w:t>Vnd</w:t>
      </w:r>
      <w:proofErr w:type="spellEnd"/>
      <w:r>
        <w:t xml:space="preserve"> </w:t>
      </w:r>
      <w:proofErr w:type="spellStart"/>
      <w:r>
        <w:t>hilff</w:t>
      </w:r>
      <w:proofErr w:type="spellEnd"/>
      <w:r>
        <w:t xml:space="preserve"> </w:t>
      </w:r>
      <w:proofErr w:type="spellStart"/>
      <w:r>
        <w:t>jn</w:t>
      </w:r>
      <w:proofErr w:type="spellEnd"/>
      <w:r>
        <w:t xml:space="preserve"> durch dein Göttlich </w:t>
      </w:r>
      <w:proofErr w:type="spellStart"/>
      <w:r>
        <w:t>wort</w:t>
      </w:r>
      <w:proofErr w:type="spellEnd"/>
      <w:r>
        <w:br/>
        <w:t xml:space="preserve">zur rechten </w:t>
      </w:r>
      <w:proofErr w:type="spellStart"/>
      <w:r>
        <w:t>bus</w:t>
      </w:r>
      <w:proofErr w:type="spellEnd"/>
      <w:r>
        <w:t xml:space="preserve"> </w:t>
      </w:r>
      <w:proofErr w:type="spellStart"/>
      <w:r>
        <w:t>vnd</w:t>
      </w:r>
      <w:proofErr w:type="spellEnd"/>
      <w:r>
        <w:t xml:space="preserve"> </w:t>
      </w:r>
      <w:proofErr w:type="spellStart"/>
      <w:r>
        <w:t>new</w:t>
      </w:r>
      <w:proofErr w:type="spellEnd"/>
      <w:r>
        <w:t xml:space="preserve"> </w:t>
      </w:r>
      <w:proofErr w:type="spellStart"/>
      <w:r>
        <w:t>geburt</w:t>
      </w:r>
      <w:proofErr w:type="spellEnd"/>
      <w:r>
        <w:t>,</w:t>
      </w:r>
      <w:r>
        <w:br/>
      </w:r>
      <w:proofErr w:type="spellStart"/>
      <w:r>
        <w:t>Vnd</w:t>
      </w:r>
      <w:proofErr w:type="spellEnd"/>
      <w:r>
        <w:t xml:space="preserve"> durch den dienst </w:t>
      </w:r>
      <w:proofErr w:type="spellStart"/>
      <w:r>
        <w:t>inn</w:t>
      </w:r>
      <w:proofErr w:type="spellEnd"/>
      <w:r>
        <w:t xml:space="preserve"> deiner </w:t>
      </w:r>
      <w:proofErr w:type="spellStart"/>
      <w:r>
        <w:t>krafft</w:t>
      </w:r>
      <w:proofErr w:type="spellEnd"/>
      <w:r>
        <w:br/>
        <w:t xml:space="preserve">zu recht </w:t>
      </w:r>
      <w:proofErr w:type="spellStart"/>
      <w:r>
        <w:t>heyliger</w:t>
      </w:r>
      <w:proofErr w:type="spellEnd"/>
      <w:r>
        <w:t xml:space="preserve"> </w:t>
      </w:r>
      <w:proofErr w:type="spellStart"/>
      <w:r>
        <w:t>meinschafft</w:t>
      </w:r>
      <w:proofErr w:type="spellEnd"/>
      <w:r>
        <w:t>.</w:t>
      </w:r>
    </w:p>
    <w:p w14:paraId="1FD0C4F4" w14:textId="77777777" w:rsidR="00144456" w:rsidRDefault="00144456" w:rsidP="00144456">
      <w:pPr>
        <w:pStyle w:val="StandardWeb"/>
      </w:pPr>
      <w:r>
        <w:t xml:space="preserve">Das sie also </w:t>
      </w:r>
      <w:proofErr w:type="spellStart"/>
      <w:r>
        <w:t>Heylig</w:t>
      </w:r>
      <w:proofErr w:type="spellEnd"/>
      <w:r>
        <w:t xml:space="preserve"> </w:t>
      </w:r>
      <w:proofErr w:type="spellStart"/>
      <w:r>
        <w:t>vnd</w:t>
      </w:r>
      <w:proofErr w:type="spellEnd"/>
      <w:r>
        <w:t xml:space="preserve"> rein,</w:t>
      </w:r>
      <w:r>
        <w:br/>
        <w:t xml:space="preserve">dir verfügt </w:t>
      </w:r>
      <w:proofErr w:type="spellStart"/>
      <w:r>
        <w:t>vnd</w:t>
      </w:r>
      <w:proofErr w:type="spellEnd"/>
      <w:r>
        <w:t xml:space="preserve"> deiner gemein,</w:t>
      </w:r>
      <w:r>
        <w:br/>
        <w:t xml:space="preserve">Geringer achten gut </w:t>
      </w:r>
      <w:proofErr w:type="spellStart"/>
      <w:r>
        <w:t>vnd</w:t>
      </w:r>
      <w:proofErr w:type="spellEnd"/>
      <w:r>
        <w:t xml:space="preserve"> ehr</w:t>
      </w:r>
      <w:r>
        <w:br/>
        <w:t xml:space="preserve">denn deinen </w:t>
      </w:r>
      <w:proofErr w:type="spellStart"/>
      <w:r>
        <w:t>bund</w:t>
      </w:r>
      <w:proofErr w:type="spellEnd"/>
      <w:r>
        <w:t xml:space="preserve"> </w:t>
      </w:r>
      <w:proofErr w:type="spellStart"/>
      <w:r>
        <w:t>vnd</w:t>
      </w:r>
      <w:proofErr w:type="spellEnd"/>
      <w:r>
        <w:t xml:space="preserve"> </w:t>
      </w:r>
      <w:proofErr w:type="spellStart"/>
      <w:r>
        <w:t>trewe</w:t>
      </w:r>
      <w:proofErr w:type="spellEnd"/>
      <w:r>
        <w:t xml:space="preserve"> leer.</w:t>
      </w:r>
    </w:p>
    <w:p w14:paraId="27208E99" w14:textId="77777777" w:rsidR="00144456" w:rsidRDefault="00144456" w:rsidP="00144456">
      <w:pPr>
        <w:pStyle w:val="StandardWeb"/>
      </w:pPr>
      <w:r>
        <w:t xml:space="preserve">So aber </w:t>
      </w:r>
      <w:proofErr w:type="spellStart"/>
      <w:r>
        <w:t>jrgentz</w:t>
      </w:r>
      <w:proofErr w:type="spellEnd"/>
      <w:r>
        <w:t xml:space="preserve"> einer </w:t>
      </w:r>
      <w:proofErr w:type="spellStart"/>
      <w:r>
        <w:t>felt</w:t>
      </w:r>
      <w:proofErr w:type="spellEnd"/>
      <w:r>
        <w:t>,</w:t>
      </w:r>
      <w:r>
        <w:br/>
        <w:t xml:space="preserve">o Gott, der du </w:t>
      </w:r>
      <w:proofErr w:type="spellStart"/>
      <w:r>
        <w:t>jn</w:t>
      </w:r>
      <w:proofErr w:type="spellEnd"/>
      <w:r>
        <w:t xml:space="preserve"> hast </w:t>
      </w:r>
      <w:proofErr w:type="spellStart"/>
      <w:r>
        <w:t>erwelt</w:t>
      </w:r>
      <w:proofErr w:type="spellEnd"/>
      <w:r>
        <w:t>,</w:t>
      </w:r>
      <w:r>
        <w:br/>
      </w:r>
      <w:proofErr w:type="spellStart"/>
      <w:r>
        <w:t>Hilff</w:t>
      </w:r>
      <w:proofErr w:type="spellEnd"/>
      <w:r>
        <w:t xml:space="preserve">, </w:t>
      </w:r>
      <w:proofErr w:type="spellStart"/>
      <w:r>
        <w:t>dz</w:t>
      </w:r>
      <w:proofErr w:type="spellEnd"/>
      <w:r>
        <w:t xml:space="preserve"> er nicht zu </w:t>
      </w:r>
      <w:proofErr w:type="spellStart"/>
      <w:r>
        <w:t>drömmern</w:t>
      </w:r>
      <w:proofErr w:type="spellEnd"/>
      <w:r>
        <w:t xml:space="preserve"> geh</w:t>
      </w:r>
      <w:r>
        <w:br/>
      </w:r>
      <w:proofErr w:type="spellStart"/>
      <w:r>
        <w:t>sonder</w:t>
      </w:r>
      <w:proofErr w:type="spellEnd"/>
      <w:r>
        <w:t xml:space="preserve"> durch </w:t>
      </w:r>
      <w:proofErr w:type="spellStart"/>
      <w:r>
        <w:t>bus</w:t>
      </w:r>
      <w:proofErr w:type="spellEnd"/>
      <w:r>
        <w:t xml:space="preserve"> wider </w:t>
      </w:r>
      <w:proofErr w:type="spellStart"/>
      <w:r>
        <w:t>auffsteh</w:t>
      </w:r>
      <w:proofErr w:type="spellEnd"/>
      <w:r>
        <w:t>!</w:t>
      </w:r>
    </w:p>
    <w:p w14:paraId="270B41C6" w14:textId="77777777" w:rsidR="00144456" w:rsidRDefault="00144456" w:rsidP="00144456">
      <w:pPr>
        <w:pStyle w:val="StandardWeb"/>
      </w:pPr>
      <w:r>
        <w:t xml:space="preserve">O Christe, </w:t>
      </w:r>
      <w:proofErr w:type="spellStart"/>
      <w:r>
        <w:t>thu</w:t>
      </w:r>
      <w:proofErr w:type="spellEnd"/>
      <w:r>
        <w:t xml:space="preserve"> </w:t>
      </w:r>
      <w:proofErr w:type="spellStart"/>
      <w:r>
        <w:t>deinn</w:t>
      </w:r>
      <w:proofErr w:type="spellEnd"/>
      <w:r>
        <w:t xml:space="preserve"> besten </w:t>
      </w:r>
      <w:proofErr w:type="spellStart"/>
      <w:r>
        <w:t>fleis</w:t>
      </w:r>
      <w:proofErr w:type="spellEnd"/>
      <w:r>
        <w:t>,</w:t>
      </w:r>
      <w:r>
        <w:br/>
        <w:t>gib deinen schaffen gute speis,</w:t>
      </w:r>
      <w:r>
        <w:br/>
        <w:t xml:space="preserve">Der blöden </w:t>
      </w:r>
      <w:proofErr w:type="spellStart"/>
      <w:r>
        <w:t>vnd</w:t>
      </w:r>
      <w:proofErr w:type="spellEnd"/>
      <w:r>
        <w:t xml:space="preserve"> schwachen </w:t>
      </w:r>
      <w:proofErr w:type="spellStart"/>
      <w:r>
        <w:t>nim</w:t>
      </w:r>
      <w:proofErr w:type="spellEnd"/>
      <w:r>
        <w:t xml:space="preserve"> war,</w:t>
      </w:r>
      <w:r>
        <w:br/>
        <w:t xml:space="preserve">das </w:t>
      </w:r>
      <w:proofErr w:type="spellStart"/>
      <w:r>
        <w:t>inn</w:t>
      </w:r>
      <w:proofErr w:type="spellEnd"/>
      <w:r>
        <w:t xml:space="preserve"> kein </w:t>
      </w:r>
      <w:proofErr w:type="spellStart"/>
      <w:r>
        <w:t>vbel</w:t>
      </w:r>
      <w:proofErr w:type="spellEnd"/>
      <w:r>
        <w:t xml:space="preserve"> </w:t>
      </w:r>
      <w:proofErr w:type="spellStart"/>
      <w:r>
        <w:t>widerfar</w:t>
      </w:r>
      <w:proofErr w:type="spellEnd"/>
      <w:r>
        <w:t>!</w:t>
      </w:r>
    </w:p>
    <w:p w14:paraId="75E719A0" w14:textId="77777777" w:rsidR="00144456" w:rsidRDefault="00144456" w:rsidP="00144456">
      <w:pPr>
        <w:pStyle w:val="StandardWeb"/>
      </w:pPr>
      <w:r>
        <w:t>Die irrenden trag wider heim,</w:t>
      </w:r>
      <w:r>
        <w:br/>
        <w:t xml:space="preserve">das sie </w:t>
      </w:r>
      <w:proofErr w:type="spellStart"/>
      <w:r>
        <w:t>bey</w:t>
      </w:r>
      <w:proofErr w:type="spellEnd"/>
      <w:r>
        <w:t xml:space="preserve"> dir </w:t>
      </w:r>
      <w:proofErr w:type="spellStart"/>
      <w:r>
        <w:t>weyden</w:t>
      </w:r>
      <w:proofErr w:type="spellEnd"/>
      <w:r>
        <w:t xml:space="preserve"> allein</w:t>
      </w:r>
      <w:r>
        <w:br/>
      </w:r>
      <w:proofErr w:type="spellStart"/>
      <w:r>
        <w:t>Vnd</w:t>
      </w:r>
      <w:proofErr w:type="spellEnd"/>
      <w:r>
        <w:t xml:space="preserve"> keins </w:t>
      </w:r>
      <w:proofErr w:type="spellStart"/>
      <w:r>
        <w:t>ausser</w:t>
      </w:r>
      <w:proofErr w:type="spellEnd"/>
      <w:r>
        <w:t xml:space="preserve"> deinem </w:t>
      </w:r>
      <w:proofErr w:type="spellStart"/>
      <w:r>
        <w:t>schaffstal</w:t>
      </w:r>
      <w:proofErr w:type="spellEnd"/>
      <w:r>
        <w:br/>
        <w:t xml:space="preserve">den </w:t>
      </w:r>
      <w:proofErr w:type="spellStart"/>
      <w:r>
        <w:t>wolffen</w:t>
      </w:r>
      <w:proofErr w:type="spellEnd"/>
      <w:r>
        <w:t xml:space="preserve"> </w:t>
      </w:r>
      <w:proofErr w:type="spellStart"/>
      <w:r>
        <w:t>inn</w:t>
      </w:r>
      <w:proofErr w:type="spellEnd"/>
      <w:r>
        <w:t xml:space="preserve"> die halse fall.</w:t>
      </w:r>
    </w:p>
    <w:p w14:paraId="3DCF0104" w14:textId="77777777" w:rsidR="00144456" w:rsidRDefault="00144456" w:rsidP="00144456">
      <w:pPr>
        <w:pStyle w:val="StandardWeb"/>
      </w:pPr>
      <w:r>
        <w:t xml:space="preserve">O steh </w:t>
      </w:r>
      <w:proofErr w:type="spellStart"/>
      <w:r>
        <w:t>jn</w:t>
      </w:r>
      <w:proofErr w:type="spellEnd"/>
      <w:r>
        <w:t xml:space="preserve"> </w:t>
      </w:r>
      <w:proofErr w:type="spellStart"/>
      <w:r>
        <w:t>bey</w:t>
      </w:r>
      <w:proofErr w:type="spellEnd"/>
      <w:r>
        <w:t xml:space="preserve"> </w:t>
      </w:r>
      <w:proofErr w:type="spellStart"/>
      <w:r>
        <w:t>inn</w:t>
      </w:r>
      <w:proofErr w:type="spellEnd"/>
      <w:r>
        <w:t xml:space="preserve"> </w:t>
      </w:r>
      <w:proofErr w:type="spellStart"/>
      <w:r>
        <w:t>ferligkeit</w:t>
      </w:r>
      <w:proofErr w:type="spellEnd"/>
      <w:r>
        <w:t>,</w:t>
      </w:r>
      <w:r>
        <w:br/>
        <w:t xml:space="preserve">erhalt sie </w:t>
      </w:r>
      <w:proofErr w:type="spellStart"/>
      <w:r>
        <w:t>inn</w:t>
      </w:r>
      <w:proofErr w:type="spellEnd"/>
      <w:r>
        <w:t xml:space="preserve"> Gottseligkeit,</w:t>
      </w:r>
      <w:r>
        <w:br/>
      </w:r>
      <w:proofErr w:type="spellStart"/>
      <w:r>
        <w:t>Biß</w:t>
      </w:r>
      <w:proofErr w:type="spellEnd"/>
      <w:r>
        <w:t xml:space="preserve"> das du mit dem Tode </w:t>
      </w:r>
      <w:proofErr w:type="spellStart"/>
      <w:r>
        <w:t>kompst</w:t>
      </w:r>
      <w:proofErr w:type="spellEnd"/>
      <w:r>
        <w:br/>
      </w:r>
      <w:proofErr w:type="spellStart"/>
      <w:r>
        <w:t>vnd</w:t>
      </w:r>
      <w:proofErr w:type="spellEnd"/>
      <w:r>
        <w:t xml:space="preserve"> </w:t>
      </w:r>
      <w:proofErr w:type="spellStart"/>
      <w:r>
        <w:t>jre</w:t>
      </w:r>
      <w:proofErr w:type="spellEnd"/>
      <w:r>
        <w:t xml:space="preserve"> </w:t>
      </w:r>
      <w:proofErr w:type="spellStart"/>
      <w:r>
        <w:t>seelen</w:t>
      </w:r>
      <w:proofErr w:type="spellEnd"/>
      <w:r>
        <w:t xml:space="preserve"> zu dir </w:t>
      </w:r>
      <w:proofErr w:type="spellStart"/>
      <w:r>
        <w:t>nimbst</w:t>
      </w:r>
      <w:proofErr w:type="spellEnd"/>
      <w:r>
        <w:t>,</w:t>
      </w:r>
    </w:p>
    <w:p w14:paraId="4966D3E3" w14:textId="77777777" w:rsidR="00144456" w:rsidRDefault="00144456" w:rsidP="00144456">
      <w:pPr>
        <w:pStyle w:val="StandardWeb"/>
      </w:pPr>
      <w:r>
        <w:t>Sie zu halten bis an den tag,</w:t>
      </w:r>
      <w:r>
        <w:br/>
        <w:t xml:space="preserve">wenn du </w:t>
      </w:r>
      <w:proofErr w:type="spellStart"/>
      <w:r>
        <w:t>seel</w:t>
      </w:r>
      <w:proofErr w:type="spellEnd"/>
      <w:r>
        <w:t xml:space="preserve"> </w:t>
      </w:r>
      <w:proofErr w:type="spellStart"/>
      <w:r>
        <w:t>vnd</w:t>
      </w:r>
      <w:proofErr w:type="spellEnd"/>
      <w:r>
        <w:t xml:space="preserve"> leib </w:t>
      </w:r>
      <w:proofErr w:type="spellStart"/>
      <w:r>
        <w:t>one</w:t>
      </w:r>
      <w:proofErr w:type="spellEnd"/>
      <w:r>
        <w:t xml:space="preserve"> klag</w:t>
      </w:r>
      <w:r>
        <w:br/>
      </w:r>
      <w:proofErr w:type="spellStart"/>
      <w:r>
        <w:t>Vereyniget</w:t>
      </w:r>
      <w:proofErr w:type="spellEnd"/>
      <w:r>
        <w:t xml:space="preserve"> herrlich zu gleich</w:t>
      </w:r>
      <w:r>
        <w:br/>
        <w:t xml:space="preserve">wirst </w:t>
      </w:r>
      <w:proofErr w:type="spellStart"/>
      <w:r>
        <w:t>füren</w:t>
      </w:r>
      <w:proofErr w:type="spellEnd"/>
      <w:r>
        <w:t xml:space="preserve"> </w:t>
      </w:r>
      <w:proofErr w:type="spellStart"/>
      <w:r>
        <w:t>inn</w:t>
      </w:r>
      <w:proofErr w:type="spellEnd"/>
      <w:r>
        <w:t xml:space="preserve"> dein </w:t>
      </w:r>
      <w:proofErr w:type="spellStart"/>
      <w:r>
        <w:t>Himelreich</w:t>
      </w:r>
      <w:proofErr w:type="spellEnd"/>
      <w:r>
        <w:t>. Amen</w:t>
      </w:r>
    </w:p>
    <w:p w14:paraId="08DB98B7" w14:textId="77777777" w:rsidR="00144456" w:rsidRDefault="00144456" w:rsidP="00144456">
      <w:pPr>
        <w:pStyle w:val="berschrift1"/>
      </w:pPr>
      <w:r w:rsidRPr="00B43843">
        <w:t>Als Christus mit seiner Lehr</w:t>
      </w:r>
    </w:p>
    <w:p w14:paraId="6B7E5183" w14:textId="77777777" w:rsidR="00144456" w:rsidRDefault="00144456" w:rsidP="00144456">
      <w:pPr>
        <w:pStyle w:val="StandardWeb"/>
      </w:pPr>
      <w:r>
        <w:t>1.) Als Christus mit seiner Lehr</w:t>
      </w:r>
      <w:r>
        <w:br/>
        <w:t>Versammelt ein kleines Heer,</w:t>
      </w:r>
      <w:r>
        <w:br/>
        <w:t xml:space="preserve">Sagt er ihm, </w:t>
      </w:r>
      <w:proofErr w:type="spellStart"/>
      <w:r>
        <w:t>dass’s</w:t>
      </w:r>
      <w:proofErr w:type="spellEnd"/>
      <w:r>
        <w:t xml:space="preserve"> mit Geduld</w:t>
      </w:r>
      <w:r>
        <w:br/>
        <w:t>Sein Kreuz ihm nachtragen sollt.</w:t>
      </w:r>
    </w:p>
    <w:p w14:paraId="6809EECC" w14:textId="77777777" w:rsidR="00144456" w:rsidRDefault="00144456" w:rsidP="00144456">
      <w:pPr>
        <w:pStyle w:val="StandardWeb"/>
      </w:pPr>
      <w:r>
        <w:t>2.) Sprach: ‚O, lieben Jünger mein,</w:t>
      </w:r>
      <w:r>
        <w:br/>
        <w:t>Ihr sollt allzeit munter sein,</w:t>
      </w:r>
      <w:r>
        <w:br/>
        <w:t>Nichts auf Erden lieben mehr</w:t>
      </w:r>
      <w:r>
        <w:br/>
        <w:t>Denn mich und all‘ meine Lehr.</w:t>
      </w:r>
    </w:p>
    <w:p w14:paraId="601AEAA3" w14:textId="77777777" w:rsidR="00144456" w:rsidRDefault="00144456" w:rsidP="00144456">
      <w:pPr>
        <w:pStyle w:val="StandardWeb"/>
      </w:pPr>
      <w:r>
        <w:t>3.) Die Welt wird euch übel tun,</w:t>
      </w:r>
      <w:r>
        <w:br/>
        <w:t>Anlegen viel Spott und Hohn,</w:t>
      </w:r>
      <w:r>
        <w:br/>
      </w:r>
      <w:proofErr w:type="spellStart"/>
      <w:r>
        <w:t>Umjagen</w:t>
      </w:r>
      <w:proofErr w:type="spellEnd"/>
      <w:r>
        <w:t xml:space="preserve"> und sagen frei</w:t>
      </w:r>
      <w:r>
        <w:br/>
        <w:t>Dass der Teufel in euch sei.</w:t>
      </w:r>
    </w:p>
    <w:p w14:paraId="03A869F4" w14:textId="77777777" w:rsidR="00144456" w:rsidRDefault="00144456" w:rsidP="00144456">
      <w:pPr>
        <w:pStyle w:val="StandardWeb"/>
      </w:pPr>
      <w:r>
        <w:t>4.) Wenn sie euch lästert und schmäht,</w:t>
      </w:r>
      <w:r>
        <w:br/>
        <w:t>Meinethalben schilt und schlägt:</w:t>
      </w:r>
      <w:r>
        <w:br/>
        <w:t>So seid froh, denn euer Lohn</w:t>
      </w:r>
      <w:r>
        <w:br/>
        <w:t>Ist bereit vor Gottes Thron.</w:t>
      </w:r>
    </w:p>
    <w:p w14:paraId="6EF556FB" w14:textId="77777777" w:rsidR="00144456" w:rsidRDefault="00144456" w:rsidP="00144456">
      <w:pPr>
        <w:pStyle w:val="StandardWeb"/>
      </w:pPr>
      <w:r>
        <w:t>5.) Seht an, ich bin Gottes Sohn</w:t>
      </w:r>
      <w:r>
        <w:br/>
        <w:t>Und hab allzeit wohl getan,</w:t>
      </w:r>
      <w:r>
        <w:br/>
        <w:t>Ich bin je der Allerbest‘,</w:t>
      </w:r>
      <w:r>
        <w:br/>
        <w:t xml:space="preserve">Noch macht sie </w:t>
      </w:r>
      <w:proofErr w:type="spellStart"/>
      <w:r>
        <w:t>mir’s</w:t>
      </w:r>
      <w:proofErr w:type="spellEnd"/>
      <w:r>
        <w:t xml:space="preserve"> trefflich fest.</w:t>
      </w:r>
    </w:p>
    <w:p w14:paraId="5516D4DE" w14:textId="77777777" w:rsidR="00144456" w:rsidRDefault="00144456" w:rsidP="00144456">
      <w:pPr>
        <w:pStyle w:val="StandardWeb"/>
      </w:pPr>
      <w:r>
        <w:t xml:space="preserve">6.) Weil sie mich </w:t>
      </w:r>
      <w:proofErr w:type="spellStart"/>
      <w:r>
        <w:t>ein’n</w:t>
      </w:r>
      <w:proofErr w:type="spellEnd"/>
      <w:r>
        <w:t xml:space="preserve"> bösen Geist,</w:t>
      </w:r>
      <w:r>
        <w:br/>
      </w:r>
      <w:proofErr w:type="spellStart"/>
      <w:r>
        <w:t>Ein’n</w:t>
      </w:r>
      <w:proofErr w:type="spellEnd"/>
      <w:r>
        <w:t xml:space="preserve"> argen Verführer heißt</w:t>
      </w:r>
      <w:r>
        <w:br/>
        <w:t>Und mir allzeit widerspricht,</w:t>
      </w:r>
      <w:r>
        <w:br/>
        <w:t>Sie schenkt’s euch auch freilich nicht.</w:t>
      </w:r>
    </w:p>
    <w:p w14:paraId="67F121E3" w14:textId="77777777" w:rsidR="00144456" w:rsidRDefault="00144456" w:rsidP="00144456">
      <w:pPr>
        <w:pStyle w:val="StandardWeb"/>
      </w:pPr>
      <w:r>
        <w:t xml:space="preserve">7.) Jedoch fürchtet nicht </w:t>
      </w:r>
      <w:proofErr w:type="spellStart"/>
      <w:r>
        <w:t>ein’n</w:t>
      </w:r>
      <w:proofErr w:type="spellEnd"/>
      <w:r>
        <w:t xml:space="preserve"> Mann,</w:t>
      </w:r>
      <w:r>
        <w:br/>
        <w:t>Der nur den Leib töten kann,</w:t>
      </w:r>
      <w:r>
        <w:br/>
        <w:t>Sondern den ewigen Gott,</w:t>
      </w:r>
      <w:r>
        <w:br/>
        <w:t>Der Macht zu verdammen hat!</w:t>
      </w:r>
    </w:p>
    <w:p w14:paraId="28ADE81E" w14:textId="77777777" w:rsidR="00144456" w:rsidRDefault="00144456" w:rsidP="00144456">
      <w:pPr>
        <w:pStyle w:val="StandardWeb"/>
      </w:pPr>
      <w:r>
        <w:t>8.) Der probiert euch, wie das Gold,</w:t>
      </w:r>
      <w:r>
        <w:br/>
        <w:t xml:space="preserve">Ist euch als </w:t>
      </w:r>
      <w:proofErr w:type="spellStart"/>
      <w:r>
        <w:t>sein’n</w:t>
      </w:r>
      <w:proofErr w:type="spellEnd"/>
      <w:r>
        <w:t xml:space="preserve"> Kindern hold.</w:t>
      </w:r>
      <w:r>
        <w:br/>
        <w:t>So ihr bleibt in meiner Lehr‘,</w:t>
      </w:r>
      <w:r>
        <w:br/>
        <w:t>Verlässt er euch nimmermehr.</w:t>
      </w:r>
    </w:p>
    <w:p w14:paraId="32AE9AE5" w14:textId="77777777" w:rsidR="00144456" w:rsidRDefault="00144456" w:rsidP="00144456">
      <w:pPr>
        <w:pStyle w:val="StandardWeb"/>
      </w:pPr>
      <w:r>
        <w:t>9.) Ich bin euer, ihr seid mein,</w:t>
      </w:r>
      <w:r>
        <w:br/>
        <w:t>Wo ich bin, da sollt ihr sein!</w:t>
      </w:r>
      <w:r>
        <w:br/>
        <w:t>Wer euch plagt, der plagt mein Aug‘,</w:t>
      </w:r>
      <w:r>
        <w:br/>
        <w:t>Weh dann ihm an jenem Tag!</w:t>
      </w:r>
    </w:p>
    <w:p w14:paraId="6F790E6B" w14:textId="77777777" w:rsidR="00144456" w:rsidRDefault="00144456" w:rsidP="00144456">
      <w:pPr>
        <w:pStyle w:val="StandardWeb"/>
      </w:pPr>
      <w:r>
        <w:t>10.) Euer Elend, Angst und Pein</w:t>
      </w:r>
      <w:r>
        <w:br/>
        <w:t>Wird euch dort ein‘ Freude sein,</w:t>
      </w:r>
      <w:r>
        <w:br/>
        <w:t xml:space="preserve">Und die </w:t>
      </w:r>
      <w:proofErr w:type="spellStart"/>
      <w:r>
        <w:t>Schand</w:t>
      </w:r>
      <w:proofErr w:type="spellEnd"/>
      <w:r>
        <w:t>‘ ein Preis und Ehr‘</w:t>
      </w:r>
      <w:r>
        <w:br/>
        <w:t>Vor allem himmlischen Heer.‘</w:t>
      </w:r>
    </w:p>
    <w:p w14:paraId="122B06CD" w14:textId="77777777" w:rsidR="00144456" w:rsidRDefault="00144456" w:rsidP="00144456">
      <w:pPr>
        <w:pStyle w:val="StandardWeb"/>
      </w:pPr>
      <w:r>
        <w:t xml:space="preserve">11.) Die Apostel </w:t>
      </w:r>
      <w:proofErr w:type="spellStart"/>
      <w:r>
        <w:t>nahmens</w:t>
      </w:r>
      <w:proofErr w:type="spellEnd"/>
      <w:r>
        <w:t xml:space="preserve"> an</w:t>
      </w:r>
      <w:r>
        <w:br/>
        <w:t xml:space="preserve">Und </w:t>
      </w:r>
      <w:proofErr w:type="spellStart"/>
      <w:r>
        <w:t>lehreten</w:t>
      </w:r>
      <w:proofErr w:type="spellEnd"/>
      <w:r>
        <w:t xml:space="preserve"> jedermann:</w:t>
      </w:r>
      <w:r>
        <w:br/>
        <w:t>Wer dem Herrn nachfolgen wollt,</w:t>
      </w:r>
      <w:r>
        <w:br/>
        <w:t xml:space="preserve">Dass es des‘ </w:t>
      </w:r>
      <w:proofErr w:type="spellStart"/>
      <w:r>
        <w:t>gewarten</w:t>
      </w:r>
      <w:proofErr w:type="spellEnd"/>
      <w:r>
        <w:t xml:space="preserve"> sollt.</w:t>
      </w:r>
    </w:p>
    <w:p w14:paraId="17B0978E" w14:textId="77777777" w:rsidR="00144456" w:rsidRDefault="00144456" w:rsidP="00144456">
      <w:pPr>
        <w:pStyle w:val="StandardWeb"/>
      </w:pPr>
      <w:r>
        <w:t>12.) O Christe, hilf deinem Volk,</w:t>
      </w:r>
      <w:r>
        <w:br/>
        <w:t xml:space="preserve">Dass ’s dir von Herzen </w:t>
      </w:r>
      <w:proofErr w:type="spellStart"/>
      <w:r>
        <w:t>nachfolg</w:t>
      </w:r>
      <w:proofErr w:type="spellEnd"/>
      <w:r>
        <w:t>‘</w:t>
      </w:r>
      <w:r>
        <w:br/>
        <w:t xml:space="preserve">Und durch </w:t>
      </w:r>
      <w:proofErr w:type="spellStart"/>
      <w:r>
        <w:t>ein’n</w:t>
      </w:r>
      <w:proofErr w:type="spellEnd"/>
      <w:r>
        <w:t xml:space="preserve"> seligen Tod</w:t>
      </w:r>
      <w:r>
        <w:br/>
        <w:t xml:space="preserve">Los </w:t>
      </w:r>
      <w:proofErr w:type="spellStart"/>
      <w:r>
        <w:t>werd</w:t>
      </w:r>
      <w:proofErr w:type="spellEnd"/>
      <w:r>
        <w:t>‘ aller Angst und Not!</w:t>
      </w:r>
    </w:p>
    <w:p w14:paraId="6CB2D516" w14:textId="77777777" w:rsidR="00144456" w:rsidRDefault="00144456" w:rsidP="00144456">
      <w:pPr>
        <w:pStyle w:val="berschrift1"/>
      </w:pPr>
      <w:r w:rsidRPr="00B43843">
        <w:t>Als der gütige Gott</w:t>
      </w:r>
    </w:p>
    <w:p w14:paraId="23A5972B" w14:textId="77777777" w:rsidR="00144456" w:rsidRPr="00B43843" w:rsidRDefault="00144456" w:rsidP="00144456">
      <w:pPr>
        <w:pStyle w:val="StandardWeb"/>
        <w:rPr>
          <w:i/>
        </w:rPr>
      </w:pPr>
      <w:r w:rsidRPr="00B43843">
        <w:rPr>
          <w:i/>
        </w:rPr>
        <w:t>Weihnachtslied</w:t>
      </w:r>
    </w:p>
    <w:p w14:paraId="22A50EEF" w14:textId="77777777" w:rsidR="00144456" w:rsidRDefault="00144456" w:rsidP="00144456">
      <w:pPr>
        <w:pStyle w:val="StandardWeb"/>
      </w:pPr>
      <w:r>
        <w:t>1.) Als der gütige Gott</w:t>
      </w:r>
      <w:r>
        <w:br/>
        <w:t>Vollenden wollt sein Wort,</w:t>
      </w:r>
      <w:r>
        <w:br/>
        <w:t>Sandt er sein Engel schnell,</w:t>
      </w:r>
      <w:r>
        <w:br/>
        <w:t>Des Namens Gabriel,</w:t>
      </w:r>
      <w:r>
        <w:br/>
        <w:t>Ins Galiläisch Land.</w:t>
      </w:r>
    </w:p>
    <w:p w14:paraId="313AB726" w14:textId="77777777" w:rsidR="00144456" w:rsidRDefault="00144456" w:rsidP="00144456">
      <w:pPr>
        <w:pStyle w:val="StandardWeb"/>
      </w:pPr>
      <w:r>
        <w:t>2.) In die Stadt Nazareth,</w:t>
      </w:r>
      <w:r>
        <w:br/>
        <w:t>Da er eine Jungfrau hat,</w:t>
      </w:r>
      <w:r>
        <w:br/>
        <w:t>Die Maria genannt,</w:t>
      </w:r>
      <w:r>
        <w:br/>
        <w:t>Joseph nie hat erkannt ,</w:t>
      </w:r>
      <w:r>
        <w:br/>
        <w:t>Dem sie vertrauet war.</w:t>
      </w:r>
    </w:p>
    <w:p w14:paraId="3490FBDB" w14:textId="77777777" w:rsidR="00144456" w:rsidRDefault="00144456" w:rsidP="00144456">
      <w:pPr>
        <w:pStyle w:val="StandardWeb"/>
      </w:pPr>
      <w:r>
        <w:t>3.) Als der Bot’ vor sie kam,</w:t>
      </w:r>
      <w:r>
        <w:br/>
        <w:t>Fing er mit Freuden an</w:t>
      </w:r>
      <w:r>
        <w:br/>
        <w:t>Und macht ihr offenbar,</w:t>
      </w:r>
      <w:r>
        <w:br/>
        <w:t>Was ihm befohlen war,</w:t>
      </w:r>
      <w:r>
        <w:br/>
        <w:t>Und sprach freundlich zu ihr:</w:t>
      </w:r>
    </w:p>
    <w:p w14:paraId="391ACC3D" w14:textId="77777777" w:rsidR="00144456" w:rsidRDefault="00144456" w:rsidP="00144456">
      <w:pPr>
        <w:pStyle w:val="StandardWeb"/>
      </w:pPr>
      <w:r>
        <w:t>4.) Sei gegrüßt holdselig,</w:t>
      </w:r>
      <w:r>
        <w:br/>
        <w:t>Gott der Herr allmächtig,</w:t>
      </w:r>
      <w:r>
        <w:br/>
        <w:t>Ist mit dir allezeit,</w:t>
      </w:r>
      <w:r>
        <w:br/>
        <w:t>O du gebenedeit</w:t>
      </w:r>
      <w:r>
        <w:br/>
        <w:t>Unter allen Frauen.</w:t>
      </w:r>
    </w:p>
    <w:p w14:paraId="541A052B" w14:textId="77777777" w:rsidR="00144456" w:rsidRDefault="00144456" w:rsidP="00144456">
      <w:pPr>
        <w:pStyle w:val="StandardWeb"/>
      </w:pPr>
      <w:r>
        <w:t>5.) Als die Jungfrau erhört</w:t>
      </w:r>
      <w:r>
        <w:br/>
        <w:t>So wunderliche Wort</w:t>
      </w:r>
      <w:r>
        <w:br/>
        <w:t>Ward sie bald Trauens voll</w:t>
      </w:r>
      <w:r>
        <w:br/>
        <w:t>Und bedacht’ sich gar wohl,</w:t>
      </w:r>
      <w:r>
        <w:br/>
        <w:t>Was sie drauf sagen sollt’.</w:t>
      </w:r>
    </w:p>
    <w:p w14:paraId="054527A1" w14:textId="77777777" w:rsidR="00144456" w:rsidRDefault="00144456" w:rsidP="00144456">
      <w:pPr>
        <w:pStyle w:val="StandardWeb"/>
      </w:pPr>
      <w:r>
        <w:t>6.) Er sprach: ‚Ei, sei getrost,</w:t>
      </w:r>
      <w:r>
        <w:br/>
        <w:t>Denn Gott hat zu dir Lust</w:t>
      </w:r>
      <w:r>
        <w:br/>
        <w:t>Und du wirst empfangen,</w:t>
      </w:r>
      <w:r>
        <w:br/>
        <w:t xml:space="preserve">Und </w:t>
      </w:r>
      <w:proofErr w:type="spellStart"/>
      <w:r>
        <w:t>gebär’n</w:t>
      </w:r>
      <w:proofErr w:type="spellEnd"/>
      <w:r>
        <w:t xml:space="preserve"> einen Sohn,</w:t>
      </w:r>
      <w:r>
        <w:br/>
        <w:t>Und den heißen Jesum.‘</w:t>
      </w:r>
    </w:p>
    <w:p w14:paraId="490DF945" w14:textId="77777777" w:rsidR="00144456" w:rsidRDefault="00144456" w:rsidP="00144456">
      <w:pPr>
        <w:pStyle w:val="StandardWeb"/>
      </w:pPr>
      <w:r>
        <w:t xml:space="preserve">7.) Maria </w:t>
      </w:r>
      <w:proofErr w:type="spellStart"/>
      <w:r>
        <w:t>antwort</w:t>
      </w:r>
      <w:proofErr w:type="spellEnd"/>
      <w:r>
        <w:t xml:space="preserve"> ihm:</w:t>
      </w:r>
      <w:r>
        <w:br/>
        <w:t>‚Ist doch mein Herz und Sinn</w:t>
      </w:r>
      <w:r>
        <w:br/>
        <w:t>Auf keinen Mann gewandt,</w:t>
      </w:r>
      <w:r>
        <w:br/>
        <w:t>Ist mir auch unbekannt,</w:t>
      </w:r>
      <w:r>
        <w:br/>
        <w:t xml:space="preserve">Wie solches sollt </w:t>
      </w:r>
      <w:proofErr w:type="spellStart"/>
      <w:r>
        <w:t>ergeh’n</w:t>
      </w:r>
      <w:proofErr w:type="spellEnd"/>
      <w:r>
        <w:t>.‘</w:t>
      </w:r>
    </w:p>
    <w:p w14:paraId="3820A53B" w14:textId="77777777" w:rsidR="00144456" w:rsidRDefault="00144456" w:rsidP="00144456">
      <w:pPr>
        <w:pStyle w:val="StandardWeb"/>
      </w:pPr>
      <w:r>
        <w:t>8.) Der Engel sprach zu ihr:</w:t>
      </w:r>
      <w:r>
        <w:br/>
        <w:t xml:space="preserve">‚Der </w:t>
      </w:r>
      <w:proofErr w:type="spellStart"/>
      <w:r>
        <w:t>Heil’ge</w:t>
      </w:r>
      <w:proofErr w:type="spellEnd"/>
      <w:r>
        <w:t xml:space="preserve"> Geist in dir,</w:t>
      </w:r>
      <w:r>
        <w:br/>
        <w:t>Wird so groß Wunder tun,</w:t>
      </w:r>
      <w:r>
        <w:br/>
        <w:t>Und du wirst Gottes Sohn</w:t>
      </w:r>
      <w:r>
        <w:br/>
        <w:t>Unverrückt empfangen.‘</w:t>
      </w:r>
    </w:p>
    <w:p w14:paraId="576FA81E" w14:textId="77777777" w:rsidR="00144456" w:rsidRDefault="00144456" w:rsidP="00144456">
      <w:pPr>
        <w:pStyle w:val="StandardWeb"/>
      </w:pPr>
      <w:r>
        <w:t xml:space="preserve">9.) Maria </w:t>
      </w:r>
      <w:proofErr w:type="spellStart"/>
      <w:r>
        <w:t>gläubet</w:t>
      </w:r>
      <w:proofErr w:type="spellEnd"/>
      <w:r>
        <w:t xml:space="preserve"> ihm</w:t>
      </w:r>
      <w:r>
        <w:br/>
        <w:t>Und sprach: ‚Wohlan, ich bin</w:t>
      </w:r>
      <w:r>
        <w:br/>
        <w:t>Des Allerhöchsten Magd,</w:t>
      </w:r>
      <w:r>
        <w:br/>
        <w:t>Er tu wie du gesagt,</w:t>
      </w:r>
      <w:r>
        <w:br/>
        <w:t>Mit mir, wie’s ihm behagt‘.</w:t>
      </w:r>
    </w:p>
    <w:p w14:paraId="71915F03" w14:textId="77777777" w:rsidR="00144456" w:rsidRDefault="00144456" w:rsidP="00144456">
      <w:pPr>
        <w:pStyle w:val="StandardWeb"/>
      </w:pPr>
      <w:r>
        <w:t>10.) Bald wirket Gottes Kraft</w:t>
      </w:r>
      <w:r>
        <w:br/>
        <w:t>In ihrer Jungfrauschaft,</w:t>
      </w:r>
      <w:r>
        <w:br/>
        <w:t>Und sie empfing zu Hand,</w:t>
      </w:r>
      <w:r>
        <w:br/>
        <w:t>Christum, der Weltheiland,</w:t>
      </w:r>
      <w:r>
        <w:br/>
        <w:t xml:space="preserve">Und der Engel </w:t>
      </w:r>
      <w:proofErr w:type="spellStart"/>
      <w:r>
        <w:t>veschwandt</w:t>
      </w:r>
      <w:proofErr w:type="spellEnd"/>
      <w:r>
        <w:t>.</w:t>
      </w:r>
    </w:p>
    <w:p w14:paraId="70F6E74E" w14:textId="77777777" w:rsidR="00144456" w:rsidRDefault="00144456" w:rsidP="00144456">
      <w:pPr>
        <w:pStyle w:val="StandardWeb"/>
      </w:pPr>
      <w:r>
        <w:t>11.) Preis, Lob und Herrlichkeit,</w:t>
      </w:r>
      <w:r>
        <w:br/>
        <w:t>Danksagung und Klarheit</w:t>
      </w:r>
      <w:r>
        <w:br/>
        <w:t>Sei dir in Ewigkeit,</w:t>
      </w:r>
      <w:r>
        <w:br/>
        <w:t>O Herre Jesu Christ,</w:t>
      </w:r>
      <w:r>
        <w:br/>
        <w:t>Der du Mensch worden bist.</w:t>
      </w:r>
    </w:p>
    <w:p w14:paraId="4B1486DC" w14:textId="77777777" w:rsidR="00144456" w:rsidRDefault="00144456" w:rsidP="00144456">
      <w:pPr>
        <w:pStyle w:val="StandardWeb"/>
      </w:pPr>
      <w:r>
        <w:t xml:space="preserve">12.) O komm‘ durch deine </w:t>
      </w:r>
      <w:proofErr w:type="spellStart"/>
      <w:r>
        <w:t>Güt</w:t>
      </w:r>
      <w:proofErr w:type="spellEnd"/>
      <w:r>
        <w:t>‘,</w:t>
      </w:r>
      <w:r>
        <w:br/>
        <w:t>Auch in unser Gemüt,</w:t>
      </w:r>
      <w:r>
        <w:br/>
        <w:t>Verleih‘ uns Heiligkeit,</w:t>
      </w:r>
      <w:r>
        <w:br/>
        <w:t>Deine Gerechtigkeit,</w:t>
      </w:r>
      <w:r>
        <w:br/>
        <w:t xml:space="preserve">Und </w:t>
      </w:r>
      <w:proofErr w:type="spellStart"/>
      <w:r>
        <w:t>ew’ge</w:t>
      </w:r>
      <w:proofErr w:type="spellEnd"/>
      <w:r>
        <w:t xml:space="preserve"> Seligkeit.</w:t>
      </w:r>
    </w:p>
    <w:p w14:paraId="6D867292" w14:textId="77777777" w:rsidR="00144456" w:rsidRDefault="00144456" w:rsidP="00144456">
      <w:pPr>
        <w:pStyle w:val="berschrift1"/>
      </w:pPr>
      <w:r w:rsidRPr="00B43843">
        <w:t>Als Jesus Christus, Gottes Sohn</w:t>
      </w:r>
    </w:p>
    <w:p w14:paraId="59E64446" w14:textId="77777777" w:rsidR="00144456" w:rsidRDefault="00144456" w:rsidP="00144456">
      <w:pPr>
        <w:pStyle w:val="StandardWeb"/>
      </w:pPr>
      <w:r>
        <w:t>1.) Als Jesus Christus, Gottes Sohn,</w:t>
      </w:r>
      <w:r>
        <w:br/>
        <w:t>Mit seiner leiblichen Person</w:t>
      </w:r>
      <w:r>
        <w:br/>
        <w:t xml:space="preserve">Von dieser Welt abscheiden </w:t>
      </w:r>
      <w:proofErr w:type="spellStart"/>
      <w:r>
        <w:t>woll’n</w:t>
      </w:r>
      <w:proofErr w:type="spellEnd"/>
      <w:r>
        <w:t>,</w:t>
      </w:r>
      <w:r>
        <w:br/>
        <w:t xml:space="preserve">Sagt er sein‘ Jüngern </w:t>
      </w:r>
      <w:proofErr w:type="spellStart"/>
      <w:r>
        <w:t>unverhohl’n</w:t>
      </w:r>
      <w:proofErr w:type="spellEnd"/>
      <w:r>
        <w:t>:</w:t>
      </w:r>
    </w:p>
    <w:p w14:paraId="71D6075F" w14:textId="77777777" w:rsidR="00144456" w:rsidRDefault="00144456" w:rsidP="00144456">
      <w:pPr>
        <w:pStyle w:val="StandardWeb"/>
      </w:pPr>
      <w:r>
        <w:t>2.) Ich geh zu Gottes Majestät,</w:t>
      </w:r>
      <w:r>
        <w:br/>
        <w:t xml:space="preserve">Ihr aber geht nicht aus der </w:t>
      </w:r>
      <w:proofErr w:type="spellStart"/>
      <w:r>
        <w:t>Stätt</w:t>
      </w:r>
      <w:proofErr w:type="spellEnd"/>
      <w:r>
        <w:t>‘,</w:t>
      </w:r>
      <w:r>
        <w:br/>
        <w:t>Bis euch zuvor himmlische Kraft</w:t>
      </w:r>
      <w:r>
        <w:br/>
        <w:t>Bestätiget zur Ritterschaft.</w:t>
      </w:r>
    </w:p>
    <w:p w14:paraId="3AE5AE77" w14:textId="77777777" w:rsidR="00144456" w:rsidRDefault="00144456" w:rsidP="00144456">
      <w:pPr>
        <w:pStyle w:val="StandardWeb"/>
      </w:pPr>
      <w:r>
        <w:t>3.) Die Jünger glaubten diese Wort‘,</w:t>
      </w:r>
      <w:r>
        <w:br/>
        <w:t xml:space="preserve">Blieben versammelt an </w:t>
      </w:r>
      <w:proofErr w:type="spellStart"/>
      <w:r>
        <w:t>ein’m</w:t>
      </w:r>
      <w:proofErr w:type="spellEnd"/>
      <w:r>
        <w:t xml:space="preserve"> Ort,</w:t>
      </w:r>
      <w:r>
        <w:br/>
        <w:t>Einträchtig nach christlicher Weis‘,</w:t>
      </w:r>
      <w:r>
        <w:br/>
        <w:t>Betend zu Gott mit allem Fleiß.</w:t>
      </w:r>
    </w:p>
    <w:p w14:paraId="1862D4E3" w14:textId="77777777" w:rsidR="00144456" w:rsidRDefault="00144456" w:rsidP="00144456">
      <w:pPr>
        <w:pStyle w:val="StandardWeb"/>
      </w:pPr>
      <w:r>
        <w:t>4.) Nach Ostern am fünfzigsten Tag,</w:t>
      </w:r>
      <w:r>
        <w:br/>
        <w:t>Den man den Pfingsttag nennen mag,</w:t>
      </w:r>
      <w:r>
        <w:br/>
        <w:t>Neun Tag‘ nach Christi Himmelfahrt</w:t>
      </w:r>
      <w:r>
        <w:br/>
        <w:t>Ward ein groß‘ Wunder offenbart.</w:t>
      </w:r>
    </w:p>
    <w:p w14:paraId="228DD126" w14:textId="77777777" w:rsidR="00144456" w:rsidRDefault="00144456" w:rsidP="00144456">
      <w:pPr>
        <w:pStyle w:val="StandardWeb"/>
      </w:pPr>
      <w:r>
        <w:t xml:space="preserve">5.) Des Morgens um die dritte </w:t>
      </w:r>
      <w:proofErr w:type="spellStart"/>
      <w:r>
        <w:t>Stund</w:t>
      </w:r>
      <w:proofErr w:type="spellEnd"/>
      <w:r>
        <w:t>‘,</w:t>
      </w:r>
      <w:r>
        <w:br/>
        <w:t>Weil sie beten aus Herzensgrund</w:t>
      </w:r>
      <w:r>
        <w:br/>
        <w:t xml:space="preserve">Kam der Heilige Geist </w:t>
      </w:r>
      <w:proofErr w:type="spellStart"/>
      <w:r>
        <w:t>in’s</w:t>
      </w:r>
      <w:proofErr w:type="spellEnd"/>
      <w:r>
        <w:t xml:space="preserve"> Haus,</w:t>
      </w:r>
      <w:r>
        <w:br/>
        <w:t>Als ein Sturmwind mit großem Braus.</w:t>
      </w:r>
    </w:p>
    <w:p w14:paraId="359D59A0" w14:textId="77777777" w:rsidR="00144456" w:rsidRDefault="00144456" w:rsidP="00144456">
      <w:pPr>
        <w:pStyle w:val="StandardWeb"/>
      </w:pPr>
      <w:r>
        <w:t xml:space="preserve">6.) Saß auf </w:t>
      </w:r>
      <w:proofErr w:type="spellStart"/>
      <w:r>
        <w:t>ein’m</w:t>
      </w:r>
      <w:proofErr w:type="spellEnd"/>
      <w:r>
        <w:t xml:space="preserve"> Jeglichen unter ihn‘,</w:t>
      </w:r>
      <w:r>
        <w:br/>
        <w:t xml:space="preserve">Gab ihnen </w:t>
      </w:r>
      <w:proofErr w:type="spellStart"/>
      <w:r>
        <w:t>all’n</w:t>
      </w:r>
      <w:proofErr w:type="spellEnd"/>
      <w:r>
        <w:t xml:space="preserve"> </w:t>
      </w:r>
      <w:proofErr w:type="spellStart"/>
      <w:r>
        <w:t>rechtschaffnen</w:t>
      </w:r>
      <w:proofErr w:type="spellEnd"/>
      <w:r>
        <w:t xml:space="preserve"> Sinn,</w:t>
      </w:r>
      <w:r>
        <w:br/>
        <w:t>Sagt ihnen Gottes Wundertat</w:t>
      </w:r>
      <w:r>
        <w:br/>
        <w:t>Mit neuen Sprachen ohne Spott.</w:t>
      </w:r>
    </w:p>
    <w:p w14:paraId="70841927" w14:textId="77777777" w:rsidR="00144456" w:rsidRDefault="00144456" w:rsidP="00144456">
      <w:pPr>
        <w:pStyle w:val="StandardWeb"/>
      </w:pPr>
      <w:r>
        <w:t>7.) Auf diesen Sturm lief viel Volk zu</w:t>
      </w:r>
      <w:r>
        <w:br/>
        <w:t xml:space="preserve">Und sieh, die Jünger </w:t>
      </w:r>
      <w:proofErr w:type="spellStart"/>
      <w:r>
        <w:t>red’ten</w:t>
      </w:r>
      <w:proofErr w:type="spellEnd"/>
      <w:r>
        <w:t xml:space="preserve"> nu</w:t>
      </w:r>
      <w:r>
        <w:br/>
        <w:t>Mit neuen Zungen große Ding,</w:t>
      </w:r>
      <w:r>
        <w:br/>
        <w:t>Das vielen sehr zu Herzen ging.</w:t>
      </w:r>
    </w:p>
    <w:p w14:paraId="16C5D8B1" w14:textId="77777777" w:rsidR="00144456" w:rsidRDefault="00144456" w:rsidP="00144456">
      <w:pPr>
        <w:pStyle w:val="StandardWeb"/>
      </w:pPr>
      <w:r>
        <w:t xml:space="preserve">8.) </w:t>
      </w:r>
      <w:proofErr w:type="spellStart"/>
      <w:r>
        <w:t>Derhalben</w:t>
      </w:r>
      <w:proofErr w:type="spellEnd"/>
      <w:r>
        <w:t xml:space="preserve"> sprachen Etliche:</w:t>
      </w:r>
      <w:r>
        <w:br/>
        <w:t xml:space="preserve">Die Männer sind aus </w:t>
      </w:r>
      <w:proofErr w:type="spellStart"/>
      <w:r>
        <w:t>Galilä</w:t>
      </w:r>
      <w:proofErr w:type="spellEnd"/>
      <w:r>
        <w:t>,</w:t>
      </w:r>
      <w:r>
        <w:br/>
        <w:t>Wie reden sie denn unsre Sprach‘,</w:t>
      </w:r>
      <w:r>
        <w:br/>
        <w:t>So große Ding vorbringen auch?</w:t>
      </w:r>
    </w:p>
    <w:p w14:paraId="3F16CAF4" w14:textId="77777777" w:rsidR="00144456" w:rsidRDefault="00144456" w:rsidP="00144456">
      <w:pPr>
        <w:pStyle w:val="StandardWeb"/>
      </w:pPr>
      <w:r>
        <w:t xml:space="preserve">9.) </w:t>
      </w:r>
      <w:proofErr w:type="spellStart"/>
      <w:r>
        <w:t>Etlich</w:t>
      </w:r>
      <w:proofErr w:type="spellEnd"/>
      <w:r>
        <w:t>‘ sagten: Sind Wines voll,</w:t>
      </w:r>
      <w:r>
        <w:br/>
        <w:t>Sie reden wie ein Trunkenbold.</w:t>
      </w:r>
      <w:r>
        <w:br/>
        <w:t>Petrus aber, voll Gotteskraft,</w:t>
      </w:r>
      <w:r>
        <w:br/>
        <w:t>Gab ihnen freudig Rechenschaft.</w:t>
      </w:r>
    </w:p>
    <w:p w14:paraId="6874C582" w14:textId="77777777" w:rsidR="00144456" w:rsidRDefault="00144456" w:rsidP="00144456">
      <w:pPr>
        <w:pStyle w:val="StandardWeb"/>
      </w:pPr>
      <w:r>
        <w:t>10.) Nahms Wort vor sich aus Joels Buch</w:t>
      </w:r>
      <w:r>
        <w:br/>
        <w:t>Und aus dem Psalter manchen Spruch,</w:t>
      </w:r>
      <w:r>
        <w:br/>
        <w:t>Redet, dass durch viel Herzen drang</w:t>
      </w:r>
      <w:r>
        <w:br/>
        <w:t>und sie also zu reden zwang:</w:t>
      </w:r>
    </w:p>
    <w:p w14:paraId="62CA0862" w14:textId="77777777" w:rsidR="00144456" w:rsidRDefault="00144456" w:rsidP="00144456">
      <w:pPr>
        <w:pStyle w:val="StandardWeb"/>
      </w:pPr>
      <w:r>
        <w:t>11.) O, lieben Brüder, ratet zu,</w:t>
      </w:r>
      <w:r>
        <w:br/>
        <w:t>Wie wir kommen zu rechter Ruh‘?</w:t>
      </w:r>
      <w:r>
        <w:br/>
        <w:t xml:space="preserve">Wir finden bei uns nichts, denn </w:t>
      </w:r>
      <w:proofErr w:type="spellStart"/>
      <w:r>
        <w:t>Sünd</w:t>
      </w:r>
      <w:proofErr w:type="spellEnd"/>
      <w:r>
        <w:t>‘,</w:t>
      </w:r>
      <w:r>
        <w:br/>
        <w:t xml:space="preserve">Sagt, wer uns denn davon </w:t>
      </w:r>
      <w:proofErr w:type="spellStart"/>
      <w:r>
        <w:t>entbind’t</w:t>
      </w:r>
      <w:proofErr w:type="spellEnd"/>
      <w:r>
        <w:t>?</w:t>
      </w:r>
    </w:p>
    <w:p w14:paraId="7BB0709D" w14:textId="77777777" w:rsidR="00144456" w:rsidRDefault="00144456" w:rsidP="00144456">
      <w:pPr>
        <w:pStyle w:val="StandardWeb"/>
      </w:pPr>
      <w:r>
        <w:t>12.) Petrus sprach: Bessert euer Tuns,</w:t>
      </w:r>
      <w:r>
        <w:br/>
        <w:t>Und glaubt an Christum, Gottes Sohn,</w:t>
      </w:r>
      <w:r>
        <w:br/>
        <w:t>Betet ihn an mit eurem Mund,</w:t>
      </w:r>
      <w:r>
        <w:br/>
        <w:t>Lasst euch taufen auf seinen Bund.</w:t>
      </w:r>
    </w:p>
    <w:p w14:paraId="3ADD2F25" w14:textId="77777777" w:rsidR="00144456" w:rsidRDefault="00144456" w:rsidP="00144456">
      <w:pPr>
        <w:pStyle w:val="StandardWeb"/>
      </w:pPr>
      <w:r>
        <w:t xml:space="preserve">13.) Sie taten, wie </w:t>
      </w:r>
      <w:proofErr w:type="spellStart"/>
      <w:r>
        <w:t>ihn’n</w:t>
      </w:r>
      <w:proofErr w:type="spellEnd"/>
      <w:r>
        <w:t xml:space="preserve"> Petrus riet,</w:t>
      </w:r>
      <w:r>
        <w:br/>
        <w:t>Kamen von ihrem bösen Tritt,</w:t>
      </w:r>
      <w:r>
        <w:br/>
        <w:t xml:space="preserve">Glaubten, empfingen auch die </w:t>
      </w:r>
      <w:proofErr w:type="spellStart"/>
      <w:r>
        <w:t>Tauf</w:t>
      </w:r>
      <w:proofErr w:type="spellEnd"/>
      <w:r>
        <w:t>,</w:t>
      </w:r>
      <w:r>
        <w:br/>
        <w:t xml:space="preserve">Liefen ein </w:t>
      </w:r>
      <w:proofErr w:type="spellStart"/>
      <w:r>
        <w:t>gottsel’gen</w:t>
      </w:r>
      <w:proofErr w:type="spellEnd"/>
      <w:r>
        <w:t xml:space="preserve"> Lauf.</w:t>
      </w:r>
    </w:p>
    <w:p w14:paraId="52667EE0" w14:textId="77777777" w:rsidR="00144456" w:rsidRDefault="00144456" w:rsidP="00144456">
      <w:pPr>
        <w:pStyle w:val="StandardWeb"/>
      </w:pPr>
      <w:r>
        <w:t xml:space="preserve">14.) Ei, nun </w:t>
      </w:r>
      <w:proofErr w:type="spellStart"/>
      <w:r>
        <w:t>verleih</w:t>
      </w:r>
      <w:proofErr w:type="spellEnd"/>
      <w:r>
        <w:t>, Heiliger Geist,</w:t>
      </w:r>
      <w:r>
        <w:br/>
        <w:t>Dass wir uns halten allermeist</w:t>
      </w:r>
      <w:r>
        <w:br/>
        <w:t>Nach dieser ersten Kirchen Weis‘,</w:t>
      </w:r>
      <w:r>
        <w:br/>
        <w:t>Dir, Gott, zu Lob, Dank, Ehr‘ und Preis.</w:t>
      </w:r>
    </w:p>
    <w:p w14:paraId="411E2873" w14:textId="77777777" w:rsidR="00144456" w:rsidRDefault="00144456" w:rsidP="00144456">
      <w:pPr>
        <w:pStyle w:val="berschrift1"/>
      </w:pPr>
      <w:r w:rsidRPr="00B43843">
        <w:t>Christe, der du bist Tag und Licht</w:t>
      </w:r>
    </w:p>
    <w:p w14:paraId="3D028BC9" w14:textId="77777777" w:rsidR="00144456" w:rsidRDefault="00144456" w:rsidP="00144456">
      <w:pPr>
        <w:pStyle w:val="StandardWeb"/>
      </w:pPr>
      <w:r>
        <w:t>1.) Christe, der du bist Tag und Licht,</w:t>
      </w:r>
      <w:r>
        <w:br/>
        <w:t>Vor dir ist, Herr, verborgen nicht,</w:t>
      </w:r>
      <w:r>
        <w:br/>
        <w:t>Du väterliches Lichtes Glanz,</w:t>
      </w:r>
      <w:r>
        <w:br/>
        <w:t>Lehr‘ uns den Weg der Wahrheit ganz.</w:t>
      </w:r>
    </w:p>
    <w:p w14:paraId="25B966DA" w14:textId="77777777" w:rsidR="00144456" w:rsidRDefault="00144456" w:rsidP="00144456">
      <w:pPr>
        <w:pStyle w:val="StandardWeb"/>
      </w:pPr>
      <w:r>
        <w:t>2.) Wir bitten dein‘ göttliche Macht,</w:t>
      </w:r>
      <w:r>
        <w:br/>
        <w:t>Beschirm uns, Herr, in dieser Nacht,</w:t>
      </w:r>
      <w:r>
        <w:br/>
      </w:r>
      <w:proofErr w:type="spellStart"/>
      <w:r>
        <w:t>Bewahr</w:t>
      </w:r>
      <w:proofErr w:type="spellEnd"/>
      <w:r>
        <w:t xml:space="preserve"> uns, Herr, vor allem Leid,</w:t>
      </w:r>
      <w:r>
        <w:br/>
        <w:t>Gott Vater der Barmherzigkeit.</w:t>
      </w:r>
    </w:p>
    <w:p w14:paraId="54AB81F3" w14:textId="77777777" w:rsidR="00144456" w:rsidRDefault="00144456" w:rsidP="00144456">
      <w:pPr>
        <w:pStyle w:val="StandardWeb"/>
      </w:pPr>
      <w:r>
        <w:t>3.) Vertreib den schweren Schlaf, Herr Christ,</w:t>
      </w:r>
      <w:r>
        <w:br/>
        <w:t xml:space="preserve">Dass uns nicht </w:t>
      </w:r>
      <w:proofErr w:type="spellStart"/>
      <w:r>
        <w:t>schad</w:t>
      </w:r>
      <w:proofErr w:type="spellEnd"/>
      <w:r>
        <w:t>‘ des Feindes List.</w:t>
      </w:r>
      <w:r>
        <w:br/>
        <w:t>Das Fleisch in Züchten reine sei,</w:t>
      </w:r>
      <w:r>
        <w:br/>
        <w:t>So sind wir mancher Sorge frei.</w:t>
      </w:r>
    </w:p>
    <w:p w14:paraId="52A52F6D" w14:textId="77777777" w:rsidR="00144456" w:rsidRDefault="00144456" w:rsidP="00144456">
      <w:pPr>
        <w:pStyle w:val="StandardWeb"/>
      </w:pPr>
      <w:r>
        <w:t>4.) So unsre Augen schlafen ein,</w:t>
      </w:r>
      <w:r>
        <w:br/>
        <w:t>So lass das Herze wacker sein.</w:t>
      </w:r>
      <w:r>
        <w:br/>
        <w:t>Beschirm uns Gottes rechte Hand,</w:t>
      </w:r>
      <w:r>
        <w:br/>
        <w:t>Und lös uns von der Sünden Band.</w:t>
      </w:r>
    </w:p>
    <w:p w14:paraId="261954DF" w14:textId="77777777" w:rsidR="00144456" w:rsidRDefault="00144456" w:rsidP="00144456">
      <w:pPr>
        <w:pStyle w:val="StandardWeb"/>
      </w:pPr>
      <w:r>
        <w:t>5.) Beschirmer, Herr der Christenheit</w:t>
      </w:r>
      <w:r>
        <w:br/>
        <w:t>Dein Hilf allzeit sei uns bereit.</w:t>
      </w:r>
      <w:r>
        <w:br/>
        <w:t>Hilf uns, Herr Gott, aus aller Not</w:t>
      </w:r>
      <w:r>
        <w:br/>
        <w:t xml:space="preserve">Durch dein‘ </w:t>
      </w:r>
      <w:proofErr w:type="spellStart"/>
      <w:r>
        <w:t>heil’ge</w:t>
      </w:r>
      <w:proofErr w:type="spellEnd"/>
      <w:r>
        <w:t xml:space="preserve"> fünf Wunden rot.</w:t>
      </w:r>
    </w:p>
    <w:p w14:paraId="34D9B48C" w14:textId="77777777" w:rsidR="00144456" w:rsidRDefault="00144456" w:rsidP="00144456">
      <w:pPr>
        <w:pStyle w:val="StandardWeb"/>
      </w:pPr>
      <w:r>
        <w:t>6.) Gedenk, o Herr, der schweren Zeit,</w:t>
      </w:r>
      <w:r>
        <w:br/>
        <w:t xml:space="preserve">Darin der Leib gefangen </w:t>
      </w:r>
      <w:proofErr w:type="spellStart"/>
      <w:r>
        <w:t>leigt</w:t>
      </w:r>
      <w:proofErr w:type="spellEnd"/>
      <w:r>
        <w:t>.</w:t>
      </w:r>
      <w:r>
        <w:br/>
        <w:t>Der Seelen, die du hast erlöst,</w:t>
      </w:r>
      <w:r>
        <w:br/>
        <w:t>Gib, o Herr Jesu, deinen Trost.</w:t>
      </w:r>
    </w:p>
    <w:p w14:paraId="1EF027EB" w14:textId="77777777" w:rsidR="00144456" w:rsidRDefault="00144456" w:rsidP="00144456">
      <w:pPr>
        <w:pStyle w:val="StandardWeb"/>
      </w:pPr>
      <w:r>
        <w:t>7.) Gott Vater sei Lob, Ehr‘ und Preis,</w:t>
      </w:r>
      <w:r>
        <w:br/>
        <w:t>Dazu auch seinem Sohne weis,</w:t>
      </w:r>
      <w:r>
        <w:br/>
        <w:t xml:space="preserve">Des </w:t>
      </w:r>
      <w:proofErr w:type="spellStart"/>
      <w:r>
        <w:t>Heilgen</w:t>
      </w:r>
      <w:proofErr w:type="spellEnd"/>
      <w:r>
        <w:t xml:space="preserve"> Geistes Gütigkeit</w:t>
      </w:r>
      <w:r>
        <w:br/>
        <w:t>Von nun an bis in Ewigkeit.</w:t>
      </w:r>
    </w:p>
    <w:p w14:paraId="7E3819AA" w14:textId="77777777" w:rsidR="00144456" w:rsidRDefault="00144456" w:rsidP="00144456">
      <w:pPr>
        <w:pStyle w:val="berschrift1"/>
      </w:pPr>
      <w:proofErr w:type="spellStart"/>
      <w:r w:rsidRPr="00B43843">
        <w:t>Christglaubig</w:t>
      </w:r>
      <w:proofErr w:type="spellEnd"/>
      <w:r w:rsidRPr="00B43843">
        <w:t xml:space="preserve"> Mensch</w:t>
      </w:r>
    </w:p>
    <w:p w14:paraId="493D90E8" w14:textId="77777777" w:rsidR="00144456" w:rsidRDefault="00144456" w:rsidP="00144456">
      <w:pPr>
        <w:pStyle w:val="StandardWeb"/>
      </w:pPr>
      <w:r>
        <w:t xml:space="preserve">1. </w:t>
      </w:r>
      <w:proofErr w:type="spellStart"/>
      <w:r>
        <w:t>Christglaubig</w:t>
      </w:r>
      <w:proofErr w:type="spellEnd"/>
      <w:r>
        <w:t xml:space="preserve"> Mensch, wach </w:t>
      </w:r>
      <w:proofErr w:type="spellStart"/>
      <w:r>
        <w:t>auff</w:t>
      </w:r>
      <w:proofErr w:type="spellEnd"/>
      <w:r>
        <w:t xml:space="preserve">! wach </w:t>
      </w:r>
      <w:proofErr w:type="spellStart"/>
      <w:r>
        <w:t>auff</w:t>
      </w:r>
      <w:proofErr w:type="spellEnd"/>
      <w:r>
        <w:t>!</w:t>
      </w:r>
      <w:r>
        <w:br/>
      </w:r>
      <w:proofErr w:type="spellStart"/>
      <w:r>
        <w:t>thu</w:t>
      </w:r>
      <w:proofErr w:type="spellEnd"/>
      <w:r>
        <w:t xml:space="preserve"> dein </w:t>
      </w:r>
      <w:proofErr w:type="spellStart"/>
      <w:r>
        <w:t>hertz</w:t>
      </w:r>
      <w:proofErr w:type="spellEnd"/>
      <w:r>
        <w:t xml:space="preserve"> Gott </w:t>
      </w:r>
      <w:proofErr w:type="spellStart"/>
      <w:r>
        <w:t>deim</w:t>
      </w:r>
      <w:proofErr w:type="spellEnd"/>
      <w:r>
        <w:t xml:space="preserve"> Herren </w:t>
      </w:r>
      <w:proofErr w:type="spellStart"/>
      <w:r>
        <w:t>auff</w:t>
      </w:r>
      <w:proofErr w:type="spellEnd"/>
      <w:r>
        <w:t>,</w:t>
      </w:r>
      <w:r>
        <w:br/>
        <w:t>der dich hat geschaffen!</w:t>
      </w:r>
    </w:p>
    <w:p w14:paraId="59ED01C0" w14:textId="77777777" w:rsidR="00144456" w:rsidRDefault="00144456" w:rsidP="00144456">
      <w:pPr>
        <w:pStyle w:val="StandardWeb"/>
      </w:pPr>
      <w:r>
        <w:t xml:space="preserve">2. Dich auch </w:t>
      </w:r>
      <w:proofErr w:type="spellStart"/>
      <w:r>
        <w:t>erhelt</w:t>
      </w:r>
      <w:proofErr w:type="spellEnd"/>
      <w:r>
        <w:t xml:space="preserve"> </w:t>
      </w:r>
      <w:proofErr w:type="spellStart"/>
      <w:r>
        <w:t>inn</w:t>
      </w:r>
      <w:proofErr w:type="spellEnd"/>
      <w:r>
        <w:t xml:space="preserve"> seiner macht,</w:t>
      </w:r>
      <w:r>
        <w:br/>
      </w:r>
      <w:proofErr w:type="spellStart"/>
      <w:r>
        <w:t>uber</w:t>
      </w:r>
      <w:proofErr w:type="spellEnd"/>
      <w:r>
        <w:t xml:space="preserve"> dir wachet tag und </w:t>
      </w:r>
      <w:proofErr w:type="spellStart"/>
      <w:r>
        <w:t>nacht</w:t>
      </w:r>
      <w:proofErr w:type="spellEnd"/>
      <w:r>
        <w:t>,</w:t>
      </w:r>
      <w:r>
        <w:br/>
        <w:t>lest dich nicht verderben.</w:t>
      </w:r>
    </w:p>
    <w:p w14:paraId="74690B0C" w14:textId="77777777" w:rsidR="00144456" w:rsidRDefault="00144456" w:rsidP="00144456">
      <w:pPr>
        <w:pStyle w:val="StandardWeb"/>
      </w:pPr>
      <w:r>
        <w:t xml:space="preserve">3. </w:t>
      </w:r>
      <w:proofErr w:type="spellStart"/>
      <w:r>
        <w:t>Gedenck</w:t>
      </w:r>
      <w:proofErr w:type="spellEnd"/>
      <w:r>
        <w:t xml:space="preserve"> an seine </w:t>
      </w:r>
      <w:proofErr w:type="spellStart"/>
      <w:r>
        <w:t>herrligkeyt</w:t>
      </w:r>
      <w:proofErr w:type="spellEnd"/>
      <w:r>
        <w:br/>
        <w:t xml:space="preserve">und </w:t>
      </w:r>
      <w:proofErr w:type="spellStart"/>
      <w:r>
        <w:t>danck</w:t>
      </w:r>
      <w:proofErr w:type="spellEnd"/>
      <w:r>
        <w:t xml:space="preserve"> </w:t>
      </w:r>
      <w:proofErr w:type="spellStart"/>
      <w:r>
        <w:t>jm</w:t>
      </w:r>
      <w:proofErr w:type="spellEnd"/>
      <w:r>
        <w:t xml:space="preserve"> der </w:t>
      </w:r>
      <w:proofErr w:type="spellStart"/>
      <w:r>
        <w:t>bermhertzigkeyt</w:t>
      </w:r>
      <w:proofErr w:type="spellEnd"/>
      <w:r>
        <w:t>,</w:t>
      </w:r>
      <w:r>
        <w:br/>
        <w:t xml:space="preserve">dir </w:t>
      </w:r>
      <w:proofErr w:type="spellStart"/>
      <w:r>
        <w:t>biß</w:t>
      </w:r>
      <w:proofErr w:type="spellEnd"/>
      <w:r>
        <w:t xml:space="preserve"> her beweiset!</w:t>
      </w:r>
    </w:p>
    <w:p w14:paraId="7CD9C590" w14:textId="77777777" w:rsidR="00144456" w:rsidRDefault="00144456" w:rsidP="00144456">
      <w:pPr>
        <w:pStyle w:val="StandardWeb"/>
      </w:pPr>
      <w:r>
        <w:t xml:space="preserve">4. </w:t>
      </w:r>
      <w:proofErr w:type="spellStart"/>
      <w:r>
        <w:t>Sih</w:t>
      </w:r>
      <w:proofErr w:type="spellEnd"/>
      <w:r>
        <w:t xml:space="preserve"> zu, das du im nicht </w:t>
      </w:r>
      <w:proofErr w:type="spellStart"/>
      <w:r>
        <w:t>verachst</w:t>
      </w:r>
      <w:proofErr w:type="spellEnd"/>
      <w:r>
        <w:br/>
        <w:t xml:space="preserve">und dich vor </w:t>
      </w:r>
      <w:proofErr w:type="spellStart"/>
      <w:r>
        <w:t>jm</w:t>
      </w:r>
      <w:proofErr w:type="spellEnd"/>
      <w:r>
        <w:t xml:space="preserve"> zu </w:t>
      </w:r>
      <w:proofErr w:type="spellStart"/>
      <w:r>
        <w:t>schanden</w:t>
      </w:r>
      <w:proofErr w:type="spellEnd"/>
      <w:r>
        <w:t xml:space="preserve"> machst,</w:t>
      </w:r>
      <w:r>
        <w:br/>
      </w:r>
      <w:proofErr w:type="spellStart"/>
      <w:r>
        <w:t>jn</w:t>
      </w:r>
      <w:proofErr w:type="spellEnd"/>
      <w:r>
        <w:t xml:space="preserve"> also </w:t>
      </w:r>
      <w:proofErr w:type="spellStart"/>
      <w:r>
        <w:t>erzörnest</w:t>
      </w:r>
      <w:proofErr w:type="spellEnd"/>
      <w:r>
        <w:t>!</w:t>
      </w:r>
    </w:p>
    <w:p w14:paraId="497D2F68" w14:textId="77777777" w:rsidR="00144456" w:rsidRDefault="00144456" w:rsidP="00144456">
      <w:pPr>
        <w:pStyle w:val="StandardWeb"/>
      </w:pPr>
      <w:r>
        <w:t xml:space="preserve">5. </w:t>
      </w:r>
      <w:proofErr w:type="spellStart"/>
      <w:r>
        <w:t>Sonder</w:t>
      </w:r>
      <w:proofErr w:type="spellEnd"/>
      <w:r>
        <w:t xml:space="preserve"> </w:t>
      </w:r>
      <w:proofErr w:type="spellStart"/>
      <w:r>
        <w:t>sey</w:t>
      </w:r>
      <w:proofErr w:type="spellEnd"/>
      <w:r>
        <w:t xml:space="preserve"> demütig vor </w:t>
      </w:r>
      <w:proofErr w:type="spellStart"/>
      <w:r>
        <w:t>jm</w:t>
      </w:r>
      <w:proofErr w:type="spellEnd"/>
      <w:r>
        <w:br/>
        <w:t xml:space="preserve">und </w:t>
      </w:r>
      <w:proofErr w:type="spellStart"/>
      <w:r>
        <w:t>unterwirff</w:t>
      </w:r>
      <w:proofErr w:type="spellEnd"/>
      <w:r>
        <w:t xml:space="preserve"> </w:t>
      </w:r>
      <w:proofErr w:type="spellStart"/>
      <w:r>
        <w:t>jm</w:t>
      </w:r>
      <w:proofErr w:type="spellEnd"/>
      <w:r>
        <w:t xml:space="preserve"> deinen </w:t>
      </w:r>
      <w:proofErr w:type="spellStart"/>
      <w:r>
        <w:t>sihn</w:t>
      </w:r>
      <w:proofErr w:type="spellEnd"/>
      <w:r>
        <w:t>,</w:t>
      </w:r>
      <w:r>
        <w:br/>
        <w:t>so wird er dein walten,</w:t>
      </w:r>
    </w:p>
    <w:p w14:paraId="629079A1" w14:textId="77777777" w:rsidR="00144456" w:rsidRDefault="00144456" w:rsidP="00144456">
      <w:pPr>
        <w:pStyle w:val="StandardWeb"/>
      </w:pPr>
      <w:r>
        <w:t>6. Und als ein Vater seinen Son</w:t>
      </w:r>
      <w:r>
        <w:br/>
        <w:t xml:space="preserve">dich </w:t>
      </w:r>
      <w:proofErr w:type="spellStart"/>
      <w:r>
        <w:t>leyten</w:t>
      </w:r>
      <w:proofErr w:type="spellEnd"/>
      <w:r>
        <w:t xml:space="preserve"> </w:t>
      </w:r>
      <w:proofErr w:type="spellStart"/>
      <w:r>
        <w:t>inn</w:t>
      </w:r>
      <w:proofErr w:type="spellEnd"/>
      <w:r>
        <w:t xml:space="preserve"> all deinem </w:t>
      </w:r>
      <w:proofErr w:type="spellStart"/>
      <w:r>
        <w:t>thun</w:t>
      </w:r>
      <w:proofErr w:type="spellEnd"/>
      <w:r>
        <w:br/>
        <w:t>zum ewigen leben,</w:t>
      </w:r>
    </w:p>
    <w:p w14:paraId="5B96EEF4" w14:textId="77777777" w:rsidR="00144456" w:rsidRDefault="00144456" w:rsidP="00144456">
      <w:pPr>
        <w:pStyle w:val="StandardWeb"/>
      </w:pPr>
      <w:r>
        <w:t>7. Durch Jesum Christum, seinen Son,</w:t>
      </w:r>
      <w:r>
        <w:br/>
        <w:t xml:space="preserve">der uns </w:t>
      </w:r>
      <w:proofErr w:type="spellStart"/>
      <w:r>
        <w:t>vertrit</w:t>
      </w:r>
      <w:proofErr w:type="spellEnd"/>
      <w:r>
        <w:t xml:space="preserve"> vor seinem thron</w:t>
      </w:r>
      <w:r>
        <w:br/>
        <w:t xml:space="preserve">mit </w:t>
      </w:r>
      <w:proofErr w:type="spellStart"/>
      <w:r>
        <w:t>seym</w:t>
      </w:r>
      <w:proofErr w:type="spellEnd"/>
      <w:r>
        <w:t xml:space="preserve"> steten </w:t>
      </w:r>
      <w:proofErr w:type="spellStart"/>
      <w:r>
        <w:t>opffer</w:t>
      </w:r>
      <w:proofErr w:type="spellEnd"/>
      <w:r>
        <w:t>.</w:t>
      </w:r>
    </w:p>
    <w:p w14:paraId="4859DBD5" w14:textId="77777777" w:rsidR="00144456" w:rsidRDefault="00144456" w:rsidP="00144456">
      <w:pPr>
        <w:pStyle w:val="berschrift1"/>
      </w:pPr>
      <w:proofErr w:type="spellStart"/>
      <w:r>
        <w:t>CHristus</w:t>
      </w:r>
      <w:proofErr w:type="spellEnd"/>
      <w:r>
        <w:t xml:space="preserve"> der Herr </w:t>
      </w:r>
      <w:proofErr w:type="spellStart"/>
      <w:r>
        <w:t>vergoß</w:t>
      </w:r>
      <w:proofErr w:type="spellEnd"/>
      <w:r>
        <w:t xml:space="preserve"> sein </w:t>
      </w:r>
      <w:proofErr w:type="spellStart"/>
      <w:r>
        <w:t>blut</w:t>
      </w:r>
      <w:proofErr w:type="spellEnd"/>
    </w:p>
    <w:p w14:paraId="3A536860" w14:textId="77777777" w:rsidR="00144456" w:rsidRDefault="00144456" w:rsidP="00144456">
      <w:pPr>
        <w:pStyle w:val="StandardWeb"/>
      </w:pPr>
      <w:proofErr w:type="spellStart"/>
      <w:r>
        <w:t>CHristus</w:t>
      </w:r>
      <w:proofErr w:type="spellEnd"/>
      <w:r>
        <w:t xml:space="preserve"> der Herr </w:t>
      </w:r>
      <w:proofErr w:type="spellStart"/>
      <w:r>
        <w:t>vergoß</w:t>
      </w:r>
      <w:proofErr w:type="spellEnd"/>
      <w:r>
        <w:t xml:space="preserve"> sein </w:t>
      </w:r>
      <w:proofErr w:type="spellStart"/>
      <w:r>
        <w:t>blut</w:t>
      </w:r>
      <w:proofErr w:type="spellEnd"/>
      <w:r>
        <w:br/>
        <w:t xml:space="preserve">allen </w:t>
      </w:r>
      <w:proofErr w:type="spellStart"/>
      <w:r>
        <w:t>ausserwelten</w:t>
      </w:r>
      <w:proofErr w:type="spellEnd"/>
      <w:r>
        <w:t xml:space="preserve"> zu gut,</w:t>
      </w:r>
      <w:r>
        <w:br/>
        <w:t xml:space="preserve">Er gab sich für </w:t>
      </w:r>
      <w:proofErr w:type="spellStart"/>
      <w:r>
        <w:t>seyn</w:t>
      </w:r>
      <w:proofErr w:type="spellEnd"/>
      <w:r>
        <w:t xml:space="preserve"> </w:t>
      </w:r>
      <w:proofErr w:type="spellStart"/>
      <w:r>
        <w:t>volck</w:t>
      </w:r>
      <w:proofErr w:type="spellEnd"/>
      <w:r>
        <w:t xml:space="preserve"> </w:t>
      </w:r>
      <w:proofErr w:type="spellStart"/>
      <w:r>
        <w:t>inn</w:t>
      </w:r>
      <w:proofErr w:type="spellEnd"/>
      <w:r>
        <w:t xml:space="preserve"> </w:t>
      </w:r>
      <w:proofErr w:type="spellStart"/>
      <w:r>
        <w:t>todt</w:t>
      </w:r>
      <w:proofErr w:type="spellEnd"/>
      <w:r>
        <w:t>,</w:t>
      </w:r>
      <w:r>
        <w:br/>
        <w:t xml:space="preserve">das er ihm </w:t>
      </w:r>
      <w:proofErr w:type="spellStart"/>
      <w:r>
        <w:t>hulff</w:t>
      </w:r>
      <w:proofErr w:type="spellEnd"/>
      <w:r>
        <w:t xml:space="preserve"> </w:t>
      </w:r>
      <w:proofErr w:type="spellStart"/>
      <w:r>
        <w:t>auß</w:t>
      </w:r>
      <w:proofErr w:type="spellEnd"/>
      <w:r>
        <w:t xml:space="preserve"> aller not.</w:t>
      </w:r>
    </w:p>
    <w:p w14:paraId="2CD7F73A" w14:textId="77777777" w:rsidR="00144456" w:rsidRDefault="00144456" w:rsidP="00144456">
      <w:pPr>
        <w:pStyle w:val="StandardWeb"/>
      </w:pPr>
      <w:r>
        <w:t xml:space="preserve">Nu ist er dort vor Gottes </w:t>
      </w:r>
      <w:proofErr w:type="spellStart"/>
      <w:r>
        <w:t>trohn</w:t>
      </w:r>
      <w:proofErr w:type="spellEnd"/>
      <w:r>
        <w:br/>
      </w:r>
      <w:proofErr w:type="spellStart"/>
      <w:r>
        <w:t>mitt</w:t>
      </w:r>
      <w:proofErr w:type="spellEnd"/>
      <w:r>
        <w:t xml:space="preserve"> </w:t>
      </w:r>
      <w:proofErr w:type="spellStart"/>
      <w:r>
        <w:t>seim</w:t>
      </w:r>
      <w:proofErr w:type="spellEnd"/>
      <w:r>
        <w:t xml:space="preserve"> </w:t>
      </w:r>
      <w:proofErr w:type="spellStart"/>
      <w:r>
        <w:t>opffer</w:t>
      </w:r>
      <w:proofErr w:type="spellEnd"/>
      <w:r>
        <w:t xml:space="preserve">, für </w:t>
      </w:r>
      <w:proofErr w:type="spellStart"/>
      <w:r>
        <w:t>vnns</w:t>
      </w:r>
      <w:proofErr w:type="spellEnd"/>
      <w:r>
        <w:t xml:space="preserve"> </w:t>
      </w:r>
      <w:proofErr w:type="spellStart"/>
      <w:r>
        <w:t>gethan</w:t>
      </w:r>
      <w:proofErr w:type="spellEnd"/>
      <w:r>
        <w:t>,</w:t>
      </w:r>
      <w:r>
        <w:br/>
        <w:t xml:space="preserve">Da frommet er </w:t>
      </w:r>
      <w:proofErr w:type="spellStart"/>
      <w:r>
        <w:t>vnns</w:t>
      </w:r>
      <w:proofErr w:type="spellEnd"/>
      <w:r>
        <w:t xml:space="preserve"> gar </w:t>
      </w:r>
      <w:proofErr w:type="spellStart"/>
      <w:r>
        <w:t>vil</w:t>
      </w:r>
      <w:proofErr w:type="spellEnd"/>
      <w:r>
        <w:t xml:space="preserve"> mehr,</w:t>
      </w:r>
      <w:r>
        <w:br/>
        <w:t xml:space="preserve">denn so er leiblich </w:t>
      </w:r>
      <w:proofErr w:type="spellStart"/>
      <w:r>
        <w:t>bey</w:t>
      </w:r>
      <w:proofErr w:type="spellEnd"/>
      <w:r>
        <w:t xml:space="preserve"> </w:t>
      </w:r>
      <w:proofErr w:type="spellStart"/>
      <w:r>
        <w:t>vns</w:t>
      </w:r>
      <w:proofErr w:type="spellEnd"/>
      <w:r>
        <w:t xml:space="preserve"> wer.</w:t>
      </w:r>
    </w:p>
    <w:p w14:paraId="7434496E" w14:textId="77777777" w:rsidR="00144456" w:rsidRDefault="00144456" w:rsidP="00144456">
      <w:pPr>
        <w:pStyle w:val="StandardWeb"/>
      </w:pPr>
      <w:r>
        <w:t xml:space="preserve">Dort erwirbt er </w:t>
      </w:r>
      <w:proofErr w:type="spellStart"/>
      <w:r>
        <w:t>vns</w:t>
      </w:r>
      <w:proofErr w:type="spellEnd"/>
      <w:r>
        <w:t xml:space="preserve"> </w:t>
      </w:r>
      <w:proofErr w:type="spellStart"/>
      <w:r>
        <w:t>gutte</w:t>
      </w:r>
      <w:proofErr w:type="spellEnd"/>
      <w:r>
        <w:t xml:space="preserve"> gab,</w:t>
      </w:r>
      <w:r>
        <w:br/>
        <w:t xml:space="preserve">schickt einen andern </w:t>
      </w:r>
      <w:proofErr w:type="spellStart"/>
      <w:r>
        <w:t>tröster</w:t>
      </w:r>
      <w:proofErr w:type="spellEnd"/>
      <w:r>
        <w:t xml:space="preserve"> </w:t>
      </w:r>
      <w:proofErr w:type="spellStart"/>
      <w:r>
        <w:t>hrab</w:t>
      </w:r>
      <w:proofErr w:type="spellEnd"/>
      <w:r>
        <w:t>,</w:t>
      </w:r>
      <w:r>
        <w:br/>
        <w:t xml:space="preserve">Der leeret </w:t>
      </w:r>
      <w:proofErr w:type="spellStart"/>
      <w:r>
        <w:t>vns</w:t>
      </w:r>
      <w:proofErr w:type="spellEnd"/>
      <w:r>
        <w:t xml:space="preserve"> nach seinem sin</w:t>
      </w:r>
      <w:r>
        <w:br/>
      </w:r>
      <w:proofErr w:type="spellStart"/>
      <w:r>
        <w:t>vnd</w:t>
      </w:r>
      <w:proofErr w:type="spellEnd"/>
      <w:r>
        <w:t xml:space="preserve"> zeucht </w:t>
      </w:r>
      <w:proofErr w:type="spellStart"/>
      <w:r>
        <w:t>vnns</w:t>
      </w:r>
      <w:proofErr w:type="spellEnd"/>
      <w:r>
        <w:t xml:space="preserve"> von der </w:t>
      </w:r>
      <w:proofErr w:type="spellStart"/>
      <w:r>
        <w:t>welt</w:t>
      </w:r>
      <w:proofErr w:type="spellEnd"/>
      <w:r>
        <w:t xml:space="preserve"> zu ihm.</w:t>
      </w:r>
    </w:p>
    <w:p w14:paraId="14F1E73E" w14:textId="77777777" w:rsidR="00144456" w:rsidRDefault="00144456" w:rsidP="00144456">
      <w:pPr>
        <w:pStyle w:val="StandardWeb"/>
      </w:pPr>
      <w:proofErr w:type="spellStart"/>
      <w:r>
        <w:t>Auff</w:t>
      </w:r>
      <w:proofErr w:type="spellEnd"/>
      <w:r>
        <w:t xml:space="preserve"> erden ist er durch den geist,</w:t>
      </w:r>
      <w:r>
        <w:br/>
        <w:t xml:space="preserve">den er ein andern </w:t>
      </w:r>
      <w:proofErr w:type="spellStart"/>
      <w:r>
        <w:t>tröster</w:t>
      </w:r>
      <w:proofErr w:type="spellEnd"/>
      <w:r>
        <w:t xml:space="preserve"> </w:t>
      </w:r>
      <w:proofErr w:type="spellStart"/>
      <w:r>
        <w:t>heist</w:t>
      </w:r>
      <w:proofErr w:type="spellEnd"/>
      <w:r>
        <w:t>,</w:t>
      </w:r>
      <w:r>
        <w:br/>
        <w:t xml:space="preserve">Hat </w:t>
      </w:r>
      <w:proofErr w:type="spellStart"/>
      <w:r>
        <w:t>wonung</w:t>
      </w:r>
      <w:proofErr w:type="spellEnd"/>
      <w:r>
        <w:t xml:space="preserve"> in seiner gemein</w:t>
      </w:r>
      <w:r>
        <w:br/>
      </w:r>
      <w:proofErr w:type="spellStart"/>
      <w:r>
        <w:t>vnd</w:t>
      </w:r>
      <w:proofErr w:type="spellEnd"/>
      <w:r>
        <w:t xml:space="preserve"> macht sie durch den glauben rein.</w:t>
      </w:r>
    </w:p>
    <w:p w14:paraId="1F40E6C1" w14:textId="77777777" w:rsidR="00144456" w:rsidRDefault="00144456" w:rsidP="00144456">
      <w:pPr>
        <w:pStyle w:val="StandardWeb"/>
      </w:pPr>
      <w:proofErr w:type="spellStart"/>
      <w:r>
        <w:t>Diser</w:t>
      </w:r>
      <w:proofErr w:type="spellEnd"/>
      <w:r>
        <w:t xml:space="preserve"> zu dienst vor seinem end</w:t>
      </w:r>
      <w:r>
        <w:br/>
        <w:t>verordnet er sein Testament,</w:t>
      </w:r>
      <w:r>
        <w:br/>
        <w:t xml:space="preserve">Nahm </w:t>
      </w:r>
      <w:proofErr w:type="spellStart"/>
      <w:r>
        <w:t>brot</w:t>
      </w:r>
      <w:proofErr w:type="spellEnd"/>
      <w:r>
        <w:t xml:space="preserve"> </w:t>
      </w:r>
      <w:proofErr w:type="spellStart"/>
      <w:r>
        <w:t>vnnd</w:t>
      </w:r>
      <w:proofErr w:type="spellEnd"/>
      <w:r>
        <w:t xml:space="preserve"> wein, wie </w:t>
      </w:r>
      <w:proofErr w:type="spellStart"/>
      <w:r>
        <w:t>vil</w:t>
      </w:r>
      <w:proofErr w:type="spellEnd"/>
      <w:r>
        <w:t xml:space="preserve"> er </w:t>
      </w:r>
      <w:proofErr w:type="spellStart"/>
      <w:r>
        <w:t>wolt</w:t>
      </w:r>
      <w:proofErr w:type="spellEnd"/>
      <w:r>
        <w:t>,</w:t>
      </w:r>
      <w:r>
        <w:br/>
      </w:r>
      <w:proofErr w:type="spellStart"/>
      <w:r>
        <w:t>vnnd</w:t>
      </w:r>
      <w:proofErr w:type="spellEnd"/>
      <w:r>
        <w:t xml:space="preserve"> zeiget an, was es sein </w:t>
      </w:r>
      <w:proofErr w:type="spellStart"/>
      <w:r>
        <w:t>solt</w:t>
      </w:r>
      <w:proofErr w:type="spellEnd"/>
      <w:r>
        <w:t>.</w:t>
      </w:r>
    </w:p>
    <w:p w14:paraId="17E13A8E" w14:textId="77777777" w:rsidR="00144456" w:rsidRDefault="00144456" w:rsidP="00144456">
      <w:pPr>
        <w:pStyle w:val="StandardWeb"/>
      </w:pPr>
      <w:r>
        <w:t xml:space="preserve">Sprach, </w:t>
      </w:r>
      <w:proofErr w:type="spellStart"/>
      <w:r>
        <w:t>Nempt</w:t>
      </w:r>
      <w:proofErr w:type="spellEnd"/>
      <w:r>
        <w:t xml:space="preserve"> </w:t>
      </w:r>
      <w:proofErr w:type="spellStart"/>
      <w:r>
        <w:t>vnd</w:t>
      </w:r>
      <w:proofErr w:type="spellEnd"/>
      <w:r>
        <w:t xml:space="preserve"> </w:t>
      </w:r>
      <w:proofErr w:type="spellStart"/>
      <w:r>
        <w:t>ept</w:t>
      </w:r>
      <w:proofErr w:type="spellEnd"/>
      <w:r>
        <w:t>, das ist mein leib,</w:t>
      </w:r>
      <w:r>
        <w:br/>
        <w:t>da durch ich euch mein gut verschreib!</w:t>
      </w:r>
      <w:r>
        <w:br/>
        <w:t xml:space="preserve">Auch, </w:t>
      </w:r>
      <w:proofErr w:type="spellStart"/>
      <w:r>
        <w:t>Nempt</w:t>
      </w:r>
      <w:proofErr w:type="spellEnd"/>
      <w:r>
        <w:t xml:space="preserve"> </w:t>
      </w:r>
      <w:proofErr w:type="spellStart"/>
      <w:r>
        <w:t>vnd</w:t>
      </w:r>
      <w:proofErr w:type="spellEnd"/>
      <w:r>
        <w:t xml:space="preserve"> </w:t>
      </w:r>
      <w:proofErr w:type="spellStart"/>
      <w:r>
        <w:t>trinckt</w:t>
      </w:r>
      <w:proofErr w:type="spellEnd"/>
      <w:r>
        <w:t xml:space="preserve">, das ist mein </w:t>
      </w:r>
      <w:proofErr w:type="spellStart"/>
      <w:r>
        <w:t>blut</w:t>
      </w:r>
      <w:proofErr w:type="spellEnd"/>
      <w:r>
        <w:t>,</w:t>
      </w:r>
      <w:r>
        <w:br/>
      </w:r>
      <w:proofErr w:type="spellStart"/>
      <w:r>
        <w:t>vnd</w:t>
      </w:r>
      <w:proofErr w:type="spellEnd"/>
      <w:r>
        <w:t xml:space="preserve"> </w:t>
      </w:r>
      <w:proofErr w:type="spellStart"/>
      <w:r>
        <w:t>dencket</w:t>
      </w:r>
      <w:proofErr w:type="spellEnd"/>
      <w:r>
        <w:t xml:space="preserve"> mein, so </w:t>
      </w:r>
      <w:proofErr w:type="spellStart"/>
      <w:r>
        <w:t>offt</w:t>
      </w:r>
      <w:proofErr w:type="spellEnd"/>
      <w:r>
        <w:t xml:space="preserve"> ihr </w:t>
      </w:r>
      <w:proofErr w:type="spellStart"/>
      <w:r>
        <w:t>thut</w:t>
      </w:r>
      <w:proofErr w:type="spellEnd"/>
      <w:r>
        <w:t>!</w:t>
      </w:r>
    </w:p>
    <w:p w14:paraId="36901528" w14:textId="77777777" w:rsidR="00144456" w:rsidRDefault="00144456" w:rsidP="00144456">
      <w:pPr>
        <w:pStyle w:val="StandardWeb"/>
      </w:pPr>
      <w:r>
        <w:t xml:space="preserve">So ist nu die leibliche </w:t>
      </w:r>
      <w:proofErr w:type="spellStart"/>
      <w:r>
        <w:t>speiß</w:t>
      </w:r>
      <w:proofErr w:type="spellEnd"/>
      <w:r>
        <w:br/>
        <w:t xml:space="preserve">sein leib </w:t>
      </w:r>
      <w:proofErr w:type="spellStart"/>
      <w:r>
        <w:t>vnd</w:t>
      </w:r>
      <w:proofErr w:type="spellEnd"/>
      <w:r>
        <w:t xml:space="preserve"> </w:t>
      </w:r>
      <w:proofErr w:type="spellStart"/>
      <w:r>
        <w:t>blut</w:t>
      </w:r>
      <w:proofErr w:type="spellEnd"/>
      <w:r>
        <w:t xml:space="preserve"> </w:t>
      </w:r>
      <w:proofErr w:type="spellStart"/>
      <w:r>
        <w:t>testaments</w:t>
      </w:r>
      <w:proofErr w:type="spellEnd"/>
      <w:r>
        <w:t xml:space="preserve"> weiß,</w:t>
      </w:r>
      <w:r>
        <w:br/>
      </w:r>
      <w:proofErr w:type="spellStart"/>
      <w:r>
        <w:t>Vnd</w:t>
      </w:r>
      <w:proofErr w:type="spellEnd"/>
      <w:r>
        <w:t xml:space="preserve"> die boten von </w:t>
      </w:r>
      <w:proofErr w:type="spellStart"/>
      <w:r>
        <w:t>got</w:t>
      </w:r>
      <w:proofErr w:type="spellEnd"/>
      <w:r>
        <w:t xml:space="preserve"> gesandt</w:t>
      </w:r>
      <w:r>
        <w:br/>
        <w:t xml:space="preserve">haben sie </w:t>
      </w:r>
      <w:proofErr w:type="spellStart"/>
      <w:r>
        <w:t>vnter</w:t>
      </w:r>
      <w:proofErr w:type="spellEnd"/>
      <w:r>
        <w:t xml:space="preserve"> ihrer </w:t>
      </w:r>
      <w:proofErr w:type="spellStart"/>
      <w:r>
        <w:t>handt</w:t>
      </w:r>
      <w:proofErr w:type="spellEnd"/>
      <w:r>
        <w:t>.</w:t>
      </w:r>
    </w:p>
    <w:p w14:paraId="50886284" w14:textId="77777777" w:rsidR="00144456" w:rsidRDefault="00144456" w:rsidP="00144456">
      <w:pPr>
        <w:pStyle w:val="StandardWeb"/>
      </w:pPr>
      <w:r>
        <w:t xml:space="preserve">Welch auch nach der </w:t>
      </w:r>
      <w:proofErr w:type="spellStart"/>
      <w:r>
        <w:t>schrifft</w:t>
      </w:r>
      <w:proofErr w:type="spellEnd"/>
      <w:r>
        <w:t xml:space="preserve"> </w:t>
      </w:r>
      <w:proofErr w:type="spellStart"/>
      <w:r>
        <w:t>vnterricht</w:t>
      </w:r>
      <w:proofErr w:type="spellEnd"/>
      <w:r>
        <w:br/>
      </w:r>
      <w:proofErr w:type="spellStart"/>
      <w:r>
        <w:t>mercken</w:t>
      </w:r>
      <w:proofErr w:type="spellEnd"/>
      <w:r>
        <w:t>, wem sie dien oder nicht,</w:t>
      </w:r>
      <w:r>
        <w:br/>
      </w:r>
      <w:proofErr w:type="spellStart"/>
      <w:r>
        <w:t>Auff</w:t>
      </w:r>
      <w:proofErr w:type="spellEnd"/>
      <w:r>
        <w:t xml:space="preserve"> das sie nicht, wie Paulus spricht,</w:t>
      </w:r>
      <w:r>
        <w:br/>
      </w:r>
      <w:proofErr w:type="spellStart"/>
      <w:r>
        <w:t>imanden</w:t>
      </w:r>
      <w:proofErr w:type="spellEnd"/>
      <w:r>
        <w:t xml:space="preserve"> dienen zum </w:t>
      </w:r>
      <w:proofErr w:type="spellStart"/>
      <w:r>
        <w:t>gericht</w:t>
      </w:r>
      <w:proofErr w:type="spellEnd"/>
      <w:r>
        <w:t>.</w:t>
      </w:r>
    </w:p>
    <w:p w14:paraId="1B384AA1" w14:textId="77777777" w:rsidR="00144456" w:rsidRDefault="00144456" w:rsidP="00144456">
      <w:pPr>
        <w:pStyle w:val="StandardWeb"/>
      </w:pPr>
      <w:r>
        <w:t xml:space="preserve">Wer Christo von </w:t>
      </w:r>
      <w:proofErr w:type="spellStart"/>
      <w:r>
        <w:t>hertzen</w:t>
      </w:r>
      <w:proofErr w:type="spellEnd"/>
      <w:r>
        <w:t xml:space="preserve"> anhangt</w:t>
      </w:r>
      <w:r>
        <w:br/>
      </w:r>
      <w:proofErr w:type="spellStart"/>
      <w:r>
        <w:t>vnnd</w:t>
      </w:r>
      <w:proofErr w:type="spellEnd"/>
      <w:r>
        <w:t xml:space="preserve"> die </w:t>
      </w:r>
      <w:proofErr w:type="spellStart"/>
      <w:r>
        <w:t>speiß</w:t>
      </w:r>
      <w:proofErr w:type="spellEnd"/>
      <w:r>
        <w:t xml:space="preserve"> ordentlich erlangt,</w:t>
      </w:r>
      <w:r>
        <w:br/>
        <w:t>Der ist versichert, das ihm Gott</w:t>
      </w:r>
      <w:r>
        <w:br/>
        <w:t xml:space="preserve">all sein </w:t>
      </w:r>
      <w:proofErr w:type="spellStart"/>
      <w:r>
        <w:t>sünd</w:t>
      </w:r>
      <w:proofErr w:type="spellEnd"/>
      <w:r>
        <w:t xml:space="preserve"> vergeben </w:t>
      </w:r>
      <w:proofErr w:type="spellStart"/>
      <w:r>
        <w:t>hatt</w:t>
      </w:r>
      <w:proofErr w:type="spellEnd"/>
      <w:r>
        <w:t>.</w:t>
      </w:r>
    </w:p>
    <w:p w14:paraId="5993D2CF" w14:textId="77777777" w:rsidR="00144456" w:rsidRDefault="00144456" w:rsidP="00144456">
      <w:pPr>
        <w:pStyle w:val="StandardWeb"/>
      </w:pPr>
      <w:proofErr w:type="spellStart"/>
      <w:r>
        <w:t>Sey</w:t>
      </w:r>
      <w:proofErr w:type="spellEnd"/>
      <w:r>
        <w:t xml:space="preserve"> auch verfügt seiner gemein</w:t>
      </w:r>
      <w:r>
        <w:br/>
      </w:r>
      <w:proofErr w:type="spellStart"/>
      <w:r>
        <w:t>vnnd</w:t>
      </w:r>
      <w:proofErr w:type="spellEnd"/>
      <w:r>
        <w:t xml:space="preserve"> </w:t>
      </w:r>
      <w:proofErr w:type="spellStart"/>
      <w:r>
        <w:t>inn</w:t>
      </w:r>
      <w:proofErr w:type="spellEnd"/>
      <w:r>
        <w:t xml:space="preserve"> Christo heilig </w:t>
      </w:r>
      <w:proofErr w:type="spellStart"/>
      <w:r>
        <w:t>vnnd</w:t>
      </w:r>
      <w:proofErr w:type="spellEnd"/>
      <w:r>
        <w:t xml:space="preserve"> rein,</w:t>
      </w:r>
      <w:r>
        <w:br/>
      </w:r>
      <w:proofErr w:type="spellStart"/>
      <w:r>
        <w:t>Seind</w:t>
      </w:r>
      <w:proofErr w:type="spellEnd"/>
      <w:r>
        <w:t xml:space="preserve"> auch alle </w:t>
      </w:r>
      <w:proofErr w:type="spellStart"/>
      <w:r>
        <w:t>werck</w:t>
      </w:r>
      <w:proofErr w:type="spellEnd"/>
      <w:r>
        <w:t xml:space="preserve">, die er </w:t>
      </w:r>
      <w:proofErr w:type="spellStart"/>
      <w:r>
        <w:t>thut</w:t>
      </w:r>
      <w:proofErr w:type="spellEnd"/>
      <w:r>
        <w:t>,</w:t>
      </w:r>
      <w:r>
        <w:br/>
      </w:r>
      <w:proofErr w:type="spellStart"/>
      <w:r>
        <w:t>Got</w:t>
      </w:r>
      <w:proofErr w:type="spellEnd"/>
      <w:r>
        <w:t xml:space="preserve"> angenehm, löblich </w:t>
      </w:r>
      <w:proofErr w:type="spellStart"/>
      <w:r>
        <w:t>vnd</w:t>
      </w:r>
      <w:proofErr w:type="spellEnd"/>
      <w:r>
        <w:t xml:space="preserve"> gut.</w:t>
      </w:r>
    </w:p>
    <w:p w14:paraId="170B449D" w14:textId="77777777" w:rsidR="00144456" w:rsidRDefault="00144456" w:rsidP="00144456">
      <w:pPr>
        <w:pStyle w:val="StandardWeb"/>
      </w:pPr>
      <w:proofErr w:type="spellStart"/>
      <w:r>
        <w:t>Verkest</w:t>
      </w:r>
      <w:proofErr w:type="spellEnd"/>
      <w:r>
        <w:t xml:space="preserve"> er denn die </w:t>
      </w:r>
      <w:proofErr w:type="spellStart"/>
      <w:r>
        <w:t>herlikeit</w:t>
      </w:r>
      <w:proofErr w:type="spellEnd"/>
      <w:r>
        <w:t>,</w:t>
      </w:r>
      <w:r>
        <w:br/>
      </w:r>
      <w:proofErr w:type="spellStart"/>
      <w:r>
        <w:t>thut</w:t>
      </w:r>
      <w:proofErr w:type="spellEnd"/>
      <w:r>
        <w:t xml:space="preserve"> wider Christlich </w:t>
      </w:r>
      <w:proofErr w:type="spellStart"/>
      <w:r>
        <w:t>einikeit</w:t>
      </w:r>
      <w:proofErr w:type="spellEnd"/>
      <w:r>
        <w:t>,</w:t>
      </w:r>
      <w:r>
        <w:br/>
        <w:t xml:space="preserve">So </w:t>
      </w:r>
      <w:proofErr w:type="spellStart"/>
      <w:r>
        <w:t>wirt</w:t>
      </w:r>
      <w:proofErr w:type="spellEnd"/>
      <w:r>
        <w:t xml:space="preserve"> ihm </w:t>
      </w:r>
      <w:proofErr w:type="spellStart"/>
      <w:r>
        <w:t>dise</w:t>
      </w:r>
      <w:proofErr w:type="spellEnd"/>
      <w:r>
        <w:t xml:space="preserve"> </w:t>
      </w:r>
      <w:proofErr w:type="spellStart"/>
      <w:r>
        <w:t>speiß</w:t>
      </w:r>
      <w:proofErr w:type="spellEnd"/>
      <w:r>
        <w:t xml:space="preserve"> versagt,</w:t>
      </w:r>
      <w:r>
        <w:br/>
        <w:t xml:space="preserve">als einem, so der </w:t>
      </w:r>
      <w:proofErr w:type="spellStart"/>
      <w:r>
        <w:t>welt</w:t>
      </w:r>
      <w:proofErr w:type="spellEnd"/>
      <w:r>
        <w:t xml:space="preserve"> </w:t>
      </w:r>
      <w:proofErr w:type="spellStart"/>
      <w:r>
        <w:t>nachiagt</w:t>
      </w:r>
      <w:proofErr w:type="spellEnd"/>
      <w:r>
        <w:t>.</w:t>
      </w:r>
    </w:p>
    <w:p w14:paraId="265406B7" w14:textId="77777777" w:rsidR="00144456" w:rsidRDefault="00144456" w:rsidP="00144456">
      <w:pPr>
        <w:pStyle w:val="StandardWeb"/>
      </w:pPr>
      <w:r>
        <w:t xml:space="preserve">So er denn seine </w:t>
      </w:r>
      <w:proofErr w:type="spellStart"/>
      <w:r>
        <w:t>sach</w:t>
      </w:r>
      <w:proofErr w:type="spellEnd"/>
      <w:r>
        <w:t xml:space="preserve"> </w:t>
      </w:r>
      <w:proofErr w:type="spellStart"/>
      <w:r>
        <w:t>verricht</w:t>
      </w:r>
      <w:proofErr w:type="spellEnd"/>
      <w:r>
        <w:br/>
      </w:r>
      <w:proofErr w:type="spellStart"/>
      <w:r>
        <w:t>vnd</w:t>
      </w:r>
      <w:proofErr w:type="spellEnd"/>
      <w:r>
        <w:t xml:space="preserve"> sich bessert nach seiner </w:t>
      </w:r>
      <w:proofErr w:type="spellStart"/>
      <w:r>
        <w:t>pflicht</w:t>
      </w:r>
      <w:proofErr w:type="spellEnd"/>
      <w:r>
        <w:t>,</w:t>
      </w:r>
      <w:r>
        <w:br/>
        <w:t xml:space="preserve">Wirt ihm </w:t>
      </w:r>
      <w:proofErr w:type="spellStart"/>
      <w:r>
        <w:t>getzeugt</w:t>
      </w:r>
      <w:proofErr w:type="spellEnd"/>
      <w:r>
        <w:t xml:space="preserve"> </w:t>
      </w:r>
      <w:proofErr w:type="spellStart"/>
      <w:r>
        <w:t>mitt</w:t>
      </w:r>
      <w:proofErr w:type="spellEnd"/>
      <w:r>
        <w:t xml:space="preserve"> dieser </w:t>
      </w:r>
      <w:proofErr w:type="spellStart"/>
      <w:r>
        <w:t>speiß</w:t>
      </w:r>
      <w:proofErr w:type="spellEnd"/>
      <w:r>
        <w:br/>
      </w:r>
      <w:proofErr w:type="spellStart"/>
      <w:r>
        <w:t>gnad</w:t>
      </w:r>
      <w:proofErr w:type="spellEnd"/>
      <w:r>
        <w:t xml:space="preserve"> </w:t>
      </w:r>
      <w:proofErr w:type="spellStart"/>
      <w:r>
        <w:t>vnd</w:t>
      </w:r>
      <w:proofErr w:type="spellEnd"/>
      <w:r>
        <w:t xml:space="preserve"> heil nach voriger weiß.</w:t>
      </w:r>
    </w:p>
    <w:p w14:paraId="00925F7E" w14:textId="77777777" w:rsidR="00144456" w:rsidRDefault="00144456" w:rsidP="00144456">
      <w:pPr>
        <w:pStyle w:val="StandardWeb"/>
      </w:pPr>
      <w:r>
        <w:t xml:space="preserve">Wer </w:t>
      </w:r>
      <w:proofErr w:type="spellStart"/>
      <w:r>
        <w:t>diss</w:t>
      </w:r>
      <w:proofErr w:type="spellEnd"/>
      <w:r>
        <w:t xml:space="preserve"> </w:t>
      </w:r>
      <w:proofErr w:type="spellStart"/>
      <w:r>
        <w:t>veracht</w:t>
      </w:r>
      <w:proofErr w:type="spellEnd"/>
      <w:r>
        <w:t xml:space="preserve">, der </w:t>
      </w:r>
      <w:proofErr w:type="spellStart"/>
      <w:r>
        <w:t>lestert</w:t>
      </w:r>
      <w:proofErr w:type="spellEnd"/>
      <w:r>
        <w:t xml:space="preserve"> </w:t>
      </w:r>
      <w:proofErr w:type="spellStart"/>
      <w:r>
        <w:t>Got</w:t>
      </w:r>
      <w:proofErr w:type="spellEnd"/>
      <w:r>
        <w:t>,</w:t>
      </w:r>
      <w:r>
        <w:br/>
        <w:t>der es also verordnet hat;</w:t>
      </w:r>
      <w:r>
        <w:br/>
        <w:t xml:space="preserve">Wee aber einem, der es </w:t>
      </w:r>
      <w:proofErr w:type="spellStart"/>
      <w:r>
        <w:t>thut</w:t>
      </w:r>
      <w:proofErr w:type="spellEnd"/>
      <w:r>
        <w:t>,</w:t>
      </w:r>
      <w:r>
        <w:br/>
        <w:t xml:space="preserve">denn er verdient der hellen </w:t>
      </w:r>
      <w:proofErr w:type="spellStart"/>
      <w:r>
        <w:t>glut</w:t>
      </w:r>
      <w:proofErr w:type="spellEnd"/>
      <w:r>
        <w:t>.</w:t>
      </w:r>
    </w:p>
    <w:p w14:paraId="0A66236B" w14:textId="77777777" w:rsidR="00144456" w:rsidRDefault="00144456" w:rsidP="00144456">
      <w:pPr>
        <w:pStyle w:val="StandardWeb"/>
      </w:pPr>
      <w:r>
        <w:t xml:space="preserve">O </w:t>
      </w:r>
      <w:proofErr w:type="spellStart"/>
      <w:r>
        <w:t>Jhesu</w:t>
      </w:r>
      <w:proofErr w:type="spellEnd"/>
      <w:r>
        <w:t xml:space="preserve"> Christ, wir </w:t>
      </w:r>
      <w:proofErr w:type="spellStart"/>
      <w:r>
        <w:t>bietenn</w:t>
      </w:r>
      <w:proofErr w:type="spellEnd"/>
      <w:r>
        <w:t xml:space="preserve"> dich:</w:t>
      </w:r>
      <w:r>
        <w:br/>
        <w:t xml:space="preserve">heilige </w:t>
      </w:r>
      <w:proofErr w:type="spellStart"/>
      <w:r>
        <w:t>deinn</w:t>
      </w:r>
      <w:proofErr w:type="spellEnd"/>
      <w:r>
        <w:t xml:space="preserve"> </w:t>
      </w:r>
      <w:proofErr w:type="spellStart"/>
      <w:r>
        <w:t>volck</w:t>
      </w:r>
      <w:proofErr w:type="spellEnd"/>
      <w:r>
        <w:t xml:space="preserve"> innerlich,</w:t>
      </w:r>
      <w:r>
        <w:br/>
      </w:r>
      <w:proofErr w:type="spellStart"/>
      <w:r>
        <w:t>Machs</w:t>
      </w:r>
      <w:proofErr w:type="spellEnd"/>
      <w:r>
        <w:t xml:space="preserve"> durch den geist der </w:t>
      </w:r>
      <w:proofErr w:type="spellStart"/>
      <w:r>
        <w:t>warheit</w:t>
      </w:r>
      <w:proofErr w:type="spellEnd"/>
      <w:r>
        <w:t xml:space="preserve"> </w:t>
      </w:r>
      <w:proofErr w:type="spellStart"/>
      <w:r>
        <w:t>frey</w:t>
      </w:r>
      <w:proofErr w:type="spellEnd"/>
      <w:r>
        <w:t>,</w:t>
      </w:r>
      <w:r>
        <w:br/>
        <w:t xml:space="preserve">Das </w:t>
      </w:r>
      <w:proofErr w:type="spellStart"/>
      <w:r>
        <w:t>diser</w:t>
      </w:r>
      <w:proofErr w:type="spellEnd"/>
      <w:r>
        <w:t xml:space="preserve"> speise </w:t>
      </w:r>
      <w:proofErr w:type="spellStart"/>
      <w:r>
        <w:t>wirdig</w:t>
      </w:r>
      <w:proofErr w:type="spellEnd"/>
      <w:r>
        <w:t xml:space="preserve"> </w:t>
      </w:r>
      <w:proofErr w:type="spellStart"/>
      <w:r>
        <w:t>sey</w:t>
      </w:r>
      <w:proofErr w:type="spellEnd"/>
      <w:r>
        <w:t>!</w:t>
      </w:r>
    </w:p>
    <w:p w14:paraId="0B696DA8" w14:textId="77777777" w:rsidR="00144456" w:rsidRDefault="00144456" w:rsidP="00144456">
      <w:pPr>
        <w:pStyle w:val="berschrift1"/>
      </w:pPr>
      <w:proofErr w:type="spellStart"/>
      <w:r>
        <w:t>CHristus</w:t>
      </w:r>
      <w:proofErr w:type="spellEnd"/>
      <w:r>
        <w:t xml:space="preserve"> </w:t>
      </w:r>
      <w:proofErr w:type="spellStart"/>
      <w:r>
        <w:t>jnn</w:t>
      </w:r>
      <w:proofErr w:type="spellEnd"/>
      <w:r>
        <w:t xml:space="preserve"> leiblicher </w:t>
      </w:r>
      <w:proofErr w:type="spellStart"/>
      <w:r>
        <w:t>person</w:t>
      </w:r>
      <w:proofErr w:type="spellEnd"/>
    </w:p>
    <w:p w14:paraId="66A08455" w14:textId="77777777" w:rsidR="00144456" w:rsidRDefault="00144456" w:rsidP="00144456">
      <w:pPr>
        <w:pStyle w:val="StandardWeb"/>
      </w:pPr>
      <w:proofErr w:type="spellStart"/>
      <w:r>
        <w:t>CHristus</w:t>
      </w:r>
      <w:proofErr w:type="spellEnd"/>
      <w:r>
        <w:t xml:space="preserve"> </w:t>
      </w:r>
      <w:proofErr w:type="spellStart"/>
      <w:r>
        <w:t>jnn</w:t>
      </w:r>
      <w:proofErr w:type="spellEnd"/>
      <w:r>
        <w:t xml:space="preserve"> leiblicher </w:t>
      </w:r>
      <w:proofErr w:type="spellStart"/>
      <w:r>
        <w:t>person</w:t>
      </w:r>
      <w:proofErr w:type="spellEnd"/>
      <w:r>
        <w:br/>
        <w:t xml:space="preserve">ist </w:t>
      </w:r>
      <w:proofErr w:type="spellStart"/>
      <w:r>
        <w:t>imm</w:t>
      </w:r>
      <w:proofErr w:type="spellEnd"/>
      <w:r>
        <w:t xml:space="preserve"> </w:t>
      </w:r>
      <w:proofErr w:type="spellStart"/>
      <w:r>
        <w:t>himmel</w:t>
      </w:r>
      <w:proofErr w:type="spellEnd"/>
      <w:r>
        <w:t xml:space="preserve"> vor Gottes thron,</w:t>
      </w:r>
      <w:r>
        <w:br/>
        <w:t xml:space="preserve">Das zeigt die </w:t>
      </w:r>
      <w:proofErr w:type="spellStart"/>
      <w:r>
        <w:t>schriefft</w:t>
      </w:r>
      <w:proofErr w:type="spellEnd"/>
      <w:r>
        <w:t xml:space="preserve"> so </w:t>
      </w:r>
      <w:proofErr w:type="spellStart"/>
      <w:r>
        <w:t>klerlich</w:t>
      </w:r>
      <w:proofErr w:type="spellEnd"/>
      <w:r>
        <w:t xml:space="preserve"> an,</w:t>
      </w:r>
      <w:r>
        <w:br/>
        <w:t>das auch kein Christen leugnen kann.</w:t>
      </w:r>
    </w:p>
    <w:p w14:paraId="37019F36" w14:textId="77777777" w:rsidR="00144456" w:rsidRDefault="00144456" w:rsidP="00144456">
      <w:pPr>
        <w:pStyle w:val="StandardWeb"/>
      </w:pPr>
      <w:r>
        <w:t xml:space="preserve">Aber mit </w:t>
      </w:r>
      <w:proofErr w:type="spellStart"/>
      <w:r>
        <w:t>seim</w:t>
      </w:r>
      <w:proofErr w:type="spellEnd"/>
      <w:r>
        <w:t xml:space="preserve"> heiligen geist</w:t>
      </w:r>
      <w:r>
        <w:br/>
        <w:t xml:space="preserve">begabt er sein </w:t>
      </w:r>
      <w:proofErr w:type="spellStart"/>
      <w:r>
        <w:t>volck</w:t>
      </w:r>
      <w:proofErr w:type="spellEnd"/>
      <w:r>
        <w:t xml:space="preserve"> allermeist,</w:t>
      </w:r>
      <w:r>
        <w:br/>
        <w:t xml:space="preserve">Richtet sein </w:t>
      </w:r>
      <w:proofErr w:type="spellStart"/>
      <w:r>
        <w:t>auserwelten</w:t>
      </w:r>
      <w:proofErr w:type="spellEnd"/>
      <w:r>
        <w:t xml:space="preserve"> an,</w:t>
      </w:r>
      <w:r>
        <w:br/>
        <w:t xml:space="preserve">das sein </w:t>
      </w:r>
      <w:proofErr w:type="spellStart"/>
      <w:r>
        <w:t>wort</w:t>
      </w:r>
      <w:proofErr w:type="spellEnd"/>
      <w:r>
        <w:t xml:space="preserve"> </w:t>
      </w:r>
      <w:proofErr w:type="spellStart"/>
      <w:r>
        <w:t>jnn</w:t>
      </w:r>
      <w:proofErr w:type="spellEnd"/>
      <w:r>
        <w:t xml:space="preserve"> ihn </w:t>
      </w:r>
      <w:proofErr w:type="spellStart"/>
      <w:r>
        <w:t>hafften</w:t>
      </w:r>
      <w:proofErr w:type="spellEnd"/>
      <w:r>
        <w:t xml:space="preserve"> </w:t>
      </w:r>
      <w:proofErr w:type="spellStart"/>
      <w:r>
        <w:t>kan</w:t>
      </w:r>
      <w:proofErr w:type="spellEnd"/>
      <w:r>
        <w:t>.</w:t>
      </w:r>
    </w:p>
    <w:p w14:paraId="5445B32E" w14:textId="77777777" w:rsidR="00144456" w:rsidRDefault="00144456" w:rsidP="00144456">
      <w:pPr>
        <w:pStyle w:val="StandardWeb"/>
      </w:pPr>
      <w:proofErr w:type="spellStart"/>
      <w:r>
        <w:t>Nimpt</w:t>
      </w:r>
      <w:proofErr w:type="spellEnd"/>
      <w:r>
        <w:t xml:space="preserve"> sie durch seine boten auf,</w:t>
      </w:r>
      <w:r>
        <w:br/>
      </w:r>
      <w:proofErr w:type="spellStart"/>
      <w:r>
        <w:t>unnd</w:t>
      </w:r>
      <w:proofErr w:type="spellEnd"/>
      <w:r>
        <w:t xml:space="preserve"> versichert sie mit der </w:t>
      </w:r>
      <w:proofErr w:type="spellStart"/>
      <w:r>
        <w:t>tauff</w:t>
      </w:r>
      <w:proofErr w:type="spellEnd"/>
      <w:r>
        <w:t>,</w:t>
      </w:r>
      <w:r>
        <w:br/>
        <w:t xml:space="preserve">Ja auch mit seinem </w:t>
      </w:r>
      <w:proofErr w:type="spellStart"/>
      <w:r>
        <w:t>testament</w:t>
      </w:r>
      <w:proofErr w:type="spellEnd"/>
      <w:r>
        <w:t>,</w:t>
      </w:r>
      <w:r>
        <w:br/>
        <w:t xml:space="preserve">das er ihn günstig </w:t>
      </w:r>
      <w:proofErr w:type="spellStart"/>
      <w:r>
        <w:t>sey</w:t>
      </w:r>
      <w:proofErr w:type="spellEnd"/>
      <w:r>
        <w:t xml:space="preserve"> on end.</w:t>
      </w:r>
    </w:p>
    <w:p w14:paraId="10F7E061" w14:textId="77777777" w:rsidR="00144456" w:rsidRDefault="00144456" w:rsidP="00144456">
      <w:pPr>
        <w:pStyle w:val="StandardWeb"/>
      </w:pPr>
      <w:r>
        <w:t xml:space="preserve">Die </w:t>
      </w:r>
      <w:proofErr w:type="spellStart"/>
      <w:r>
        <w:t>menschen</w:t>
      </w:r>
      <w:proofErr w:type="spellEnd"/>
      <w:r>
        <w:t xml:space="preserve">, durch Christum </w:t>
      </w:r>
      <w:proofErr w:type="spellStart"/>
      <w:r>
        <w:t>erkaufft</w:t>
      </w:r>
      <w:proofErr w:type="spellEnd"/>
      <w:r>
        <w:br/>
      </w:r>
      <w:proofErr w:type="spellStart"/>
      <w:r>
        <w:t>unnd</w:t>
      </w:r>
      <w:proofErr w:type="spellEnd"/>
      <w:r>
        <w:t xml:space="preserve"> </w:t>
      </w:r>
      <w:proofErr w:type="spellStart"/>
      <w:r>
        <w:t>jnn</w:t>
      </w:r>
      <w:proofErr w:type="spellEnd"/>
      <w:r>
        <w:t xml:space="preserve"> seine </w:t>
      </w:r>
      <w:proofErr w:type="spellStart"/>
      <w:r>
        <w:t>warheit</w:t>
      </w:r>
      <w:proofErr w:type="spellEnd"/>
      <w:r>
        <w:t xml:space="preserve"> </w:t>
      </w:r>
      <w:proofErr w:type="spellStart"/>
      <w:r>
        <w:t>getaufft</w:t>
      </w:r>
      <w:proofErr w:type="spellEnd"/>
      <w:r>
        <w:t>,</w:t>
      </w:r>
      <w:r>
        <w:br/>
      </w:r>
      <w:proofErr w:type="spellStart"/>
      <w:r>
        <w:t>Seind</w:t>
      </w:r>
      <w:proofErr w:type="spellEnd"/>
      <w:r>
        <w:t xml:space="preserve"> edler denn das </w:t>
      </w:r>
      <w:proofErr w:type="spellStart"/>
      <w:r>
        <w:t>testament</w:t>
      </w:r>
      <w:proofErr w:type="spellEnd"/>
      <w:r>
        <w:t>,</w:t>
      </w:r>
      <w:r>
        <w:br/>
      </w:r>
      <w:proofErr w:type="spellStart"/>
      <w:r>
        <w:t>welchs</w:t>
      </w:r>
      <w:proofErr w:type="spellEnd"/>
      <w:r>
        <w:t xml:space="preserve"> er doch seinen </w:t>
      </w:r>
      <w:proofErr w:type="spellStart"/>
      <w:r>
        <w:t>leichnam</w:t>
      </w:r>
      <w:proofErr w:type="spellEnd"/>
      <w:r>
        <w:t xml:space="preserve"> nennt.</w:t>
      </w:r>
    </w:p>
    <w:p w14:paraId="10679599" w14:textId="77777777" w:rsidR="00144456" w:rsidRDefault="00144456" w:rsidP="00144456">
      <w:pPr>
        <w:pStyle w:val="StandardWeb"/>
      </w:pPr>
      <w:r>
        <w:t xml:space="preserve">Denn er verordnets </w:t>
      </w:r>
      <w:proofErr w:type="spellStart"/>
      <w:r>
        <w:t>jhn</w:t>
      </w:r>
      <w:proofErr w:type="spellEnd"/>
      <w:r>
        <w:t xml:space="preserve"> zu dienst,</w:t>
      </w:r>
      <w:r>
        <w:br/>
      </w:r>
      <w:proofErr w:type="spellStart"/>
      <w:r>
        <w:t>daß</w:t>
      </w:r>
      <w:proofErr w:type="spellEnd"/>
      <w:r>
        <w:t xml:space="preserve"> ihnen zeuget sein verdienst,</w:t>
      </w:r>
      <w:r>
        <w:br/>
      </w:r>
      <w:proofErr w:type="spellStart"/>
      <w:r>
        <w:t>Yhnen</w:t>
      </w:r>
      <w:proofErr w:type="spellEnd"/>
      <w:r>
        <w:t xml:space="preserve"> zu dienst leid er den </w:t>
      </w:r>
      <w:proofErr w:type="spellStart"/>
      <w:r>
        <w:t>todt</w:t>
      </w:r>
      <w:proofErr w:type="spellEnd"/>
      <w:r>
        <w:t>,</w:t>
      </w:r>
      <w:r>
        <w:br/>
      </w:r>
      <w:proofErr w:type="spellStart"/>
      <w:r>
        <w:t>trit</w:t>
      </w:r>
      <w:proofErr w:type="spellEnd"/>
      <w:r>
        <w:t xml:space="preserve"> auch </w:t>
      </w:r>
      <w:proofErr w:type="spellStart"/>
      <w:r>
        <w:t>yhnen</w:t>
      </w:r>
      <w:proofErr w:type="spellEnd"/>
      <w:r>
        <w:t xml:space="preserve"> zu dienst für </w:t>
      </w:r>
      <w:proofErr w:type="spellStart"/>
      <w:r>
        <w:t>Got</w:t>
      </w:r>
      <w:proofErr w:type="spellEnd"/>
      <w:r>
        <w:t>.</w:t>
      </w:r>
    </w:p>
    <w:p w14:paraId="70E2D670" w14:textId="77777777" w:rsidR="00144456" w:rsidRDefault="00144456" w:rsidP="00144456">
      <w:pPr>
        <w:pStyle w:val="StandardWeb"/>
      </w:pPr>
      <w:r>
        <w:t xml:space="preserve">Ihnen </w:t>
      </w:r>
      <w:proofErr w:type="spellStart"/>
      <w:r>
        <w:t>giebet</w:t>
      </w:r>
      <w:proofErr w:type="spellEnd"/>
      <w:r>
        <w:t xml:space="preserve"> er </w:t>
      </w:r>
      <w:proofErr w:type="spellStart"/>
      <w:r>
        <w:t>grossen</w:t>
      </w:r>
      <w:proofErr w:type="spellEnd"/>
      <w:r>
        <w:t xml:space="preserve"> preis,</w:t>
      </w:r>
      <w:r>
        <w:br/>
      </w:r>
      <w:proofErr w:type="spellStart"/>
      <w:r>
        <w:t>wiel</w:t>
      </w:r>
      <w:proofErr w:type="spellEnd"/>
      <w:r>
        <w:t xml:space="preserve"> auch, das man </w:t>
      </w:r>
      <w:proofErr w:type="spellStart"/>
      <w:r>
        <w:t>yhn</w:t>
      </w:r>
      <w:proofErr w:type="spellEnd"/>
      <w:r>
        <w:t xml:space="preserve"> </w:t>
      </w:r>
      <w:proofErr w:type="spellStart"/>
      <w:r>
        <w:t>gunst</w:t>
      </w:r>
      <w:proofErr w:type="spellEnd"/>
      <w:r>
        <w:t xml:space="preserve"> </w:t>
      </w:r>
      <w:proofErr w:type="spellStart"/>
      <w:r>
        <w:t>beweiß</w:t>
      </w:r>
      <w:proofErr w:type="spellEnd"/>
      <w:r>
        <w:t>,</w:t>
      </w:r>
      <w:r>
        <w:br/>
        <w:t xml:space="preserve">Ja auch dienen die </w:t>
      </w:r>
      <w:proofErr w:type="spellStart"/>
      <w:r>
        <w:t>sacrament</w:t>
      </w:r>
      <w:proofErr w:type="spellEnd"/>
      <w:r>
        <w:br/>
        <w:t xml:space="preserve">und was man </w:t>
      </w:r>
      <w:proofErr w:type="spellStart"/>
      <w:r>
        <w:t>creaturen</w:t>
      </w:r>
      <w:proofErr w:type="spellEnd"/>
      <w:r>
        <w:t xml:space="preserve"> nennt.</w:t>
      </w:r>
    </w:p>
    <w:p w14:paraId="494967F2" w14:textId="77777777" w:rsidR="00144456" w:rsidRDefault="00144456" w:rsidP="00144456">
      <w:pPr>
        <w:pStyle w:val="StandardWeb"/>
      </w:pPr>
      <w:r>
        <w:t xml:space="preserve">Wer anders leert, der </w:t>
      </w:r>
      <w:proofErr w:type="spellStart"/>
      <w:r>
        <w:t>jrret</w:t>
      </w:r>
      <w:proofErr w:type="spellEnd"/>
      <w:r>
        <w:t xml:space="preserve"> </w:t>
      </w:r>
      <w:proofErr w:type="spellStart"/>
      <w:r>
        <w:t>ser</w:t>
      </w:r>
      <w:proofErr w:type="spellEnd"/>
      <w:r>
        <w:br/>
        <w:t>wider Christum und seine leer</w:t>
      </w:r>
      <w:r>
        <w:br/>
        <w:t xml:space="preserve">Und ist </w:t>
      </w:r>
      <w:proofErr w:type="spellStart"/>
      <w:r>
        <w:t>gewies</w:t>
      </w:r>
      <w:proofErr w:type="spellEnd"/>
      <w:r>
        <w:t xml:space="preserve"> ein falsch </w:t>
      </w:r>
      <w:proofErr w:type="spellStart"/>
      <w:r>
        <w:t>prophet</w:t>
      </w:r>
      <w:proofErr w:type="spellEnd"/>
      <w:r>
        <w:t>,</w:t>
      </w:r>
      <w:r>
        <w:br/>
        <w:t xml:space="preserve">wenn er gleich </w:t>
      </w:r>
      <w:proofErr w:type="spellStart"/>
      <w:r>
        <w:t>wunderzeichen</w:t>
      </w:r>
      <w:proofErr w:type="spellEnd"/>
      <w:r>
        <w:t xml:space="preserve"> </w:t>
      </w:r>
      <w:proofErr w:type="spellStart"/>
      <w:r>
        <w:t>thet</w:t>
      </w:r>
      <w:proofErr w:type="spellEnd"/>
      <w:r>
        <w:t>.</w:t>
      </w:r>
    </w:p>
    <w:p w14:paraId="20258010" w14:textId="77777777" w:rsidR="00144456" w:rsidRDefault="00144456" w:rsidP="00144456">
      <w:pPr>
        <w:pStyle w:val="StandardWeb"/>
      </w:pPr>
      <w:r>
        <w:t xml:space="preserve">Das </w:t>
      </w:r>
      <w:proofErr w:type="spellStart"/>
      <w:r>
        <w:t>sacrament</w:t>
      </w:r>
      <w:proofErr w:type="spellEnd"/>
      <w:r>
        <w:t xml:space="preserve"> bleibt wein und </w:t>
      </w:r>
      <w:proofErr w:type="spellStart"/>
      <w:r>
        <w:t>brot</w:t>
      </w:r>
      <w:proofErr w:type="spellEnd"/>
      <w:r>
        <w:br/>
        <w:t xml:space="preserve">und </w:t>
      </w:r>
      <w:proofErr w:type="spellStart"/>
      <w:r>
        <w:t>wirt</w:t>
      </w:r>
      <w:proofErr w:type="spellEnd"/>
      <w:r>
        <w:t xml:space="preserve"> nicht verwandelt </w:t>
      </w:r>
      <w:proofErr w:type="spellStart"/>
      <w:r>
        <w:t>inn</w:t>
      </w:r>
      <w:proofErr w:type="spellEnd"/>
      <w:r>
        <w:t xml:space="preserve"> </w:t>
      </w:r>
      <w:proofErr w:type="spellStart"/>
      <w:r>
        <w:t>Got</w:t>
      </w:r>
      <w:proofErr w:type="spellEnd"/>
      <w:r>
        <w:t>,</w:t>
      </w:r>
      <w:r>
        <w:br/>
        <w:t xml:space="preserve">Es </w:t>
      </w:r>
      <w:proofErr w:type="spellStart"/>
      <w:r>
        <w:t>wirt</w:t>
      </w:r>
      <w:proofErr w:type="spellEnd"/>
      <w:r>
        <w:t xml:space="preserve"> </w:t>
      </w:r>
      <w:proofErr w:type="spellStart"/>
      <w:r>
        <w:t>wol</w:t>
      </w:r>
      <w:proofErr w:type="spellEnd"/>
      <w:r>
        <w:t xml:space="preserve"> leib und </w:t>
      </w:r>
      <w:proofErr w:type="spellStart"/>
      <w:r>
        <w:t>blut</w:t>
      </w:r>
      <w:proofErr w:type="spellEnd"/>
      <w:r>
        <w:t xml:space="preserve"> </w:t>
      </w:r>
      <w:proofErr w:type="spellStart"/>
      <w:r>
        <w:t>genant</w:t>
      </w:r>
      <w:proofErr w:type="spellEnd"/>
      <w:r>
        <w:t>,</w:t>
      </w:r>
      <w:r>
        <w:br/>
        <w:t xml:space="preserve">hat aber geistlichen </w:t>
      </w:r>
      <w:proofErr w:type="spellStart"/>
      <w:r>
        <w:t>verstandt</w:t>
      </w:r>
      <w:proofErr w:type="spellEnd"/>
      <w:r>
        <w:t>.</w:t>
      </w:r>
    </w:p>
    <w:p w14:paraId="59AEB4C9" w14:textId="77777777" w:rsidR="00144456" w:rsidRDefault="00144456" w:rsidP="00144456">
      <w:pPr>
        <w:pStyle w:val="StandardWeb"/>
      </w:pPr>
      <w:r>
        <w:t xml:space="preserve">Christi leib und </w:t>
      </w:r>
      <w:proofErr w:type="spellStart"/>
      <w:r>
        <w:t>blut</w:t>
      </w:r>
      <w:proofErr w:type="spellEnd"/>
      <w:r>
        <w:t xml:space="preserve">, </w:t>
      </w:r>
      <w:proofErr w:type="spellStart"/>
      <w:r>
        <w:t>blos</w:t>
      </w:r>
      <w:proofErr w:type="spellEnd"/>
      <w:r>
        <w:t xml:space="preserve"> und schlecht,</w:t>
      </w:r>
      <w:r>
        <w:br/>
        <w:t xml:space="preserve">macht niemanden vor </w:t>
      </w:r>
      <w:proofErr w:type="spellStart"/>
      <w:r>
        <w:t>Got</w:t>
      </w:r>
      <w:proofErr w:type="spellEnd"/>
      <w:r>
        <w:t xml:space="preserve"> gerecht,</w:t>
      </w:r>
      <w:r>
        <w:br/>
        <w:t xml:space="preserve">Aber der geist </w:t>
      </w:r>
      <w:proofErr w:type="spellStart"/>
      <w:r>
        <w:t>inn</w:t>
      </w:r>
      <w:proofErr w:type="spellEnd"/>
      <w:r>
        <w:t xml:space="preserve"> seiner </w:t>
      </w:r>
      <w:proofErr w:type="spellStart"/>
      <w:r>
        <w:t>krafft</w:t>
      </w:r>
      <w:proofErr w:type="spellEnd"/>
      <w:r>
        <w:br/>
      </w:r>
      <w:proofErr w:type="spellStart"/>
      <w:r>
        <w:t>giebt</w:t>
      </w:r>
      <w:proofErr w:type="spellEnd"/>
      <w:r>
        <w:t xml:space="preserve"> vielen dörren </w:t>
      </w:r>
      <w:proofErr w:type="spellStart"/>
      <w:r>
        <w:t>hertzen</w:t>
      </w:r>
      <w:proofErr w:type="spellEnd"/>
      <w:r>
        <w:t xml:space="preserve"> </w:t>
      </w:r>
      <w:proofErr w:type="spellStart"/>
      <w:r>
        <w:t>saft</w:t>
      </w:r>
      <w:proofErr w:type="spellEnd"/>
      <w:r>
        <w:t>.</w:t>
      </w:r>
    </w:p>
    <w:p w14:paraId="1E5A6E18" w14:textId="77777777" w:rsidR="00144456" w:rsidRDefault="00144456" w:rsidP="00144456">
      <w:pPr>
        <w:pStyle w:val="StandardWeb"/>
      </w:pPr>
      <w:r>
        <w:t xml:space="preserve">Der Herr redet an manchem </w:t>
      </w:r>
      <w:proofErr w:type="spellStart"/>
      <w:r>
        <w:t>ort</w:t>
      </w:r>
      <w:proofErr w:type="spellEnd"/>
      <w:r>
        <w:br/>
        <w:t xml:space="preserve">durch </w:t>
      </w:r>
      <w:proofErr w:type="spellStart"/>
      <w:r>
        <w:t>gleichnis</w:t>
      </w:r>
      <w:proofErr w:type="spellEnd"/>
      <w:r>
        <w:t xml:space="preserve"> und </w:t>
      </w:r>
      <w:proofErr w:type="spellStart"/>
      <w:r>
        <w:t>verborgne</w:t>
      </w:r>
      <w:proofErr w:type="spellEnd"/>
      <w:r>
        <w:t xml:space="preserve"> </w:t>
      </w:r>
      <w:proofErr w:type="spellStart"/>
      <w:r>
        <w:t>wort</w:t>
      </w:r>
      <w:proofErr w:type="spellEnd"/>
      <w:r>
        <w:t>:</w:t>
      </w:r>
      <w:r>
        <w:br/>
      </w:r>
      <w:proofErr w:type="spellStart"/>
      <w:r>
        <w:t>Solt</w:t>
      </w:r>
      <w:proofErr w:type="spellEnd"/>
      <w:r>
        <w:t xml:space="preserve"> </w:t>
      </w:r>
      <w:proofErr w:type="spellStart"/>
      <w:r>
        <w:t>mans</w:t>
      </w:r>
      <w:proofErr w:type="spellEnd"/>
      <w:r>
        <w:t xml:space="preserve"> dann als fleischlich </w:t>
      </w:r>
      <w:proofErr w:type="spellStart"/>
      <w:r>
        <w:t>verstehn</w:t>
      </w:r>
      <w:proofErr w:type="spellEnd"/>
      <w:r>
        <w:t>,</w:t>
      </w:r>
      <w:r>
        <w:br/>
        <w:t xml:space="preserve">so </w:t>
      </w:r>
      <w:proofErr w:type="spellStart"/>
      <w:r>
        <w:t>müst</w:t>
      </w:r>
      <w:proofErr w:type="spellEnd"/>
      <w:r>
        <w:t xml:space="preserve"> der glaub zu </w:t>
      </w:r>
      <w:proofErr w:type="spellStart"/>
      <w:r>
        <w:t>boden</w:t>
      </w:r>
      <w:proofErr w:type="spellEnd"/>
      <w:r>
        <w:t xml:space="preserve"> </w:t>
      </w:r>
      <w:proofErr w:type="spellStart"/>
      <w:r>
        <w:t>gehn</w:t>
      </w:r>
      <w:proofErr w:type="spellEnd"/>
      <w:r>
        <w:t>.</w:t>
      </w:r>
    </w:p>
    <w:p w14:paraId="0E3E57DA" w14:textId="77777777" w:rsidR="00144456" w:rsidRDefault="00144456" w:rsidP="00144456">
      <w:pPr>
        <w:pStyle w:val="StandardWeb"/>
      </w:pPr>
      <w:r>
        <w:t>Die ersten Christen glaubten recht</w:t>
      </w:r>
      <w:r>
        <w:br/>
        <w:t xml:space="preserve">und </w:t>
      </w:r>
      <w:proofErr w:type="spellStart"/>
      <w:r>
        <w:t>entpfingen</w:t>
      </w:r>
      <w:proofErr w:type="spellEnd"/>
      <w:r>
        <w:t xml:space="preserve"> </w:t>
      </w:r>
      <w:proofErr w:type="spellStart"/>
      <w:r>
        <w:t>wirdig</w:t>
      </w:r>
      <w:proofErr w:type="spellEnd"/>
      <w:r>
        <w:t xml:space="preserve"> und schlecht</w:t>
      </w:r>
      <w:r>
        <w:br/>
        <w:t xml:space="preserve">Das </w:t>
      </w:r>
      <w:proofErr w:type="spellStart"/>
      <w:r>
        <w:t>testament</w:t>
      </w:r>
      <w:proofErr w:type="spellEnd"/>
      <w:r>
        <w:t xml:space="preserve"> nach Christi leer,</w:t>
      </w:r>
      <w:r>
        <w:br/>
      </w:r>
      <w:proofErr w:type="spellStart"/>
      <w:r>
        <w:t>beweysten</w:t>
      </w:r>
      <w:proofErr w:type="spellEnd"/>
      <w:r>
        <w:t xml:space="preserve"> </w:t>
      </w:r>
      <w:proofErr w:type="spellStart"/>
      <w:r>
        <w:t>yhm</w:t>
      </w:r>
      <w:proofErr w:type="spellEnd"/>
      <w:r>
        <w:t xml:space="preserve"> nicht </w:t>
      </w:r>
      <w:proofErr w:type="spellStart"/>
      <w:r>
        <w:t>Gotlich</w:t>
      </w:r>
      <w:proofErr w:type="spellEnd"/>
      <w:r>
        <w:t xml:space="preserve"> ehr.</w:t>
      </w:r>
    </w:p>
    <w:p w14:paraId="08BD0477" w14:textId="77777777" w:rsidR="00144456" w:rsidRDefault="00144456" w:rsidP="00144456">
      <w:pPr>
        <w:pStyle w:val="StandardWeb"/>
      </w:pPr>
      <w:proofErr w:type="spellStart"/>
      <w:r>
        <w:t>Ey</w:t>
      </w:r>
      <w:proofErr w:type="spellEnd"/>
      <w:r>
        <w:t xml:space="preserve">, last </w:t>
      </w:r>
      <w:proofErr w:type="spellStart"/>
      <w:r>
        <w:t>unns</w:t>
      </w:r>
      <w:proofErr w:type="spellEnd"/>
      <w:r>
        <w:t xml:space="preserve"> auch des gleichen </w:t>
      </w:r>
      <w:proofErr w:type="spellStart"/>
      <w:r>
        <w:t>thun</w:t>
      </w:r>
      <w:proofErr w:type="spellEnd"/>
      <w:r>
        <w:br/>
        <w:t xml:space="preserve">und </w:t>
      </w:r>
      <w:proofErr w:type="spellStart"/>
      <w:r>
        <w:t>got</w:t>
      </w:r>
      <w:proofErr w:type="spellEnd"/>
      <w:r>
        <w:t xml:space="preserve"> bieten durch seinen </w:t>
      </w:r>
      <w:proofErr w:type="spellStart"/>
      <w:r>
        <w:t>sohn</w:t>
      </w:r>
      <w:proofErr w:type="spellEnd"/>
      <w:r>
        <w:t>,</w:t>
      </w:r>
      <w:r>
        <w:br/>
        <w:t xml:space="preserve">Das er uns das verleihen </w:t>
      </w:r>
      <w:proofErr w:type="spellStart"/>
      <w:r>
        <w:t>wolt</w:t>
      </w:r>
      <w:proofErr w:type="spellEnd"/>
      <w:r>
        <w:br/>
        <w:t xml:space="preserve">und </w:t>
      </w:r>
      <w:proofErr w:type="spellStart"/>
      <w:r>
        <w:t>bewaren</w:t>
      </w:r>
      <w:proofErr w:type="spellEnd"/>
      <w:r>
        <w:t xml:space="preserve"> </w:t>
      </w:r>
      <w:proofErr w:type="spellStart"/>
      <w:r>
        <w:t>inn</w:t>
      </w:r>
      <w:proofErr w:type="spellEnd"/>
      <w:r>
        <w:t xml:space="preserve"> seiner </w:t>
      </w:r>
      <w:proofErr w:type="spellStart"/>
      <w:r>
        <w:t>huld</w:t>
      </w:r>
      <w:proofErr w:type="spellEnd"/>
      <w:r>
        <w:t>!</w:t>
      </w:r>
    </w:p>
    <w:p w14:paraId="5660FA88" w14:textId="77777777" w:rsidR="00144456" w:rsidRDefault="00144456" w:rsidP="00144456">
      <w:pPr>
        <w:pStyle w:val="berschrift1"/>
      </w:pPr>
      <w:r w:rsidRPr="00B43843">
        <w:t>Christus ist erstanden</w:t>
      </w:r>
    </w:p>
    <w:p w14:paraId="6178212D" w14:textId="77777777" w:rsidR="00144456" w:rsidRDefault="00144456" w:rsidP="00144456">
      <w:pPr>
        <w:pStyle w:val="StandardWeb"/>
      </w:pPr>
      <w:r>
        <w:t>1. Christus ist erstanden</w:t>
      </w:r>
      <w:r>
        <w:br/>
        <w:t>Von des Todes Banden;</w:t>
      </w:r>
      <w:r>
        <w:br/>
        <w:t>Des freuet sich der Engel Schar,</w:t>
      </w:r>
      <w:r>
        <w:br/>
        <w:t>Singend im Himmel immerdar:</w:t>
      </w:r>
      <w:r>
        <w:br/>
        <w:t>Halleluja!</w:t>
      </w:r>
    </w:p>
    <w:p w14:paraId="589D9928" w14:textId="77777777" w:rsidR="00144456" w:rsidRDefault="00144456" w:rsidP="00144456">
      <w:pPr>
        <w:pStyle w:val="StandardWeb"/>
      </w:pPr>
      <w:r>
        <w:t>2. Der für uns sein Leben</w:t>
      </w:r>
      <w:r>
        <w:br/>
        <w:t>In Tod hat gegeben,</w:t>
      </w:r>
      <w:r>
        <w:br/>
        <w:t>Der ist nun unser Osterlamm,</w:t>
      </w:r>
      <w:r>
        <w:br/>
        <w:t>Des wir uns freuen allesamt,</w:t>
      </w:r>
      <w:r>
        <w:br/>
        <w:t>Halleluja!</w:t>
      </w:r>
    </w:p>
    <w:p w14:paraId="31097D42" w14:textId="77777777" w:rsidR="00144456" w:rsidRDefault="00144456" w:rsidP="00144456">
      <w:pPr>
        <w:pStyle w:val="StandardWeb"/>
      </w:pPr>
      <w:r>
        <w:t>3. Der, ans Kreuz gehangen,</w:t>
      </w:r>
      <w:r>
        <w:br/>
      </w:r>
      <w:proofErr w:type="spellStart"/>
      <w:r>
        <w:t>Kein’n</w:t>
      </w:r>
      <w:proofErr w:type="spellEnd"/>
      <w:r>
        <w:t xml:space="preserve"> Trost </w:t>
      </w:r>
      <w:proofErr w:type="spellStart"/>
      <w:r>
        <w:t>konnt</w:t>
      </w:r>
      <w:proofErr w:type="spellEnd"/>
      <w:r>
        <w:t>‘ erlangen,</w:t>
      </w:r>
      <w:r>
        <w:br/>
        <w:t>Der lebet nun in Herrlichkeit,</w:t>
      </w:r>
      <w:r>
        <w:br/>
        <w:t>Uns zu vertreten stets bereit.</w:t>
      </w:r>
      <w:r>
        <w:br/>
        <w:t>Halleluja!</w:t>
      </w:r>
    </w:p>
    <w:p w14:paraId="54170BC4" w14:textId="77777777" w:rsidR="00144456" w:rsidRDefault="00144456" w:rsidP="00144456">
      <w:pPr>
        <w:pStyle w:val="StandardWeb"/>
      </w:pPr>
      <w:r>
        <w:t>4. Der so ganz verschwiegen</w:t>
      </w:r>
      <w:r>
        <w:br/>
        <w:t>Zur Hölle gestiegen,</w:t>
      </w:r>
      <w:r>
        <w:br/>
        <w:t xml:space="preserve">Den </w:t>
      </w:r>
      <w:proofErr w:type="spellStart"/>
      <w:r>
        <w:t>wohlgerüst’ten</w:t>
      </w:r>
      <w:proofErr w:type="spellEnd"/>
      <w:r>
        <w:t xml:space="preserve"> Starken band,</w:t>
      </w:r>
      <w:r>
        <w:br/>
        <w:t xml:space="preserve">Der wird nun in der </w:t>
      </w:r>
      <w:proofErr w:type="spellStart"/>
      <w:r>
        <w:t>Höh</w:t>
      </w:r>
      <w:proofErr w:type="spellEnd"/>
      <w:r>
        <w:t>‘ erkannt.</w:t>
      </w:r>
      <w:r>
        <w:br/>
        <w:t>Halleluja!</w:t>
      </w:r>
    </w:p>
    <w:p w14:paraId="132B404A" w14:textId="77777777" w:rsidR="00144456" w:rsidRDefault="00144456" w:rsidP="00144456">
      <w:pPr>
        <w:pStyle w:val="StandardWeb"/>
      </w:pPr>
      <w:r>
        <w:t>5. Der da lag begraben,</w:t>
      </w:r>
      <w:r>
        <w:br/>
        <w:t>Der ist nun erhaben,</w:t>
      </w:r>
      <w:r>
        <w:br/>
        <w:t>Und sein Tun wird kräftig erweist</w:t>
      </w:r>
      <w:r>
        <w:br/>
        <w:t>Und in der Christenheit gepreist.</w:t>
      </w:r>
      <w:r>
        <w:br/>
        <w:t>Halleluja!</w:t>
      </w:r>
    </w:p>
    <w:p w14:paraId="7D4E0170" w14:textId="77777777" w:rsidR="00144456" w:rsidRDefault="00144456" w:rsidP="00144456">
      <w:pPr>
        <w:pStyle w:val="StandardWeb"/>
      </w:pPr>
      <w:r>
        <w:t xml:space="preserve">6. Er </w:t>
      </w:r>
      <w:proofErr w:type="spellStart"/>
      <w:r>
        <w:t>läßt</w:t>
      </w:r>
      <w:proofErr w:type="spellEnd"/>
      <w:r>
        <w:t xml:space="preserve"> nun verkünden</w:t>
      </w:r>
      <w:r>
        <w:br/>
        <w:t>Vergebung der Sünden,</w:t>
      </w:r>
      <w:r>
        <w:br/>
        <w:t xml:space="preserve">Und wie man die durch rechte </w:t>
      </w:r>
      <w:proofErr w:type="spellStart"/>
      <w:r>
        <w:t>Buß</w:t>
      </w:r>
      <w:proofErr w:type="spellEnd"/>
      <w:r>
        <w:t>‘</w:t>
      </w:r>
      <w:r>
        <w:br/>
        <w:t xml:space="preserve">Nach seiner Ordnung suchen </w:t>
      </w:r>
      <w:proofErr w:type="spellStart"/>
      <w:r>
        <w:t>muß</w:t>
      </w:r>
      <w:proofErr w:type="spellEnd"/>
      <w:r>
        <w:t>.</w:t>
      </w:r>
      <w:r>
        <w:br/>
        <w:t>Halleluja!</w:t>
      </w:r>
    </w:p>
    <w:p w14:paraId="349A2C7C" w14:textId="77777777" w:rsidR="00144456" w:rsidRDefault="00144456" w:rsidP="00144456">
      <w:pPr>
        <w:pStyle w:val="StandardWeb"/>
      </w:pPr>
      <w:r>
        <w:t>7. O Christe, Osterlamm,</w:t>
      </w:r>
      <w:r>
        <w:br/>
        <w:t>Speis uns heut‘ allesamt,</w:t>
      </w:r>
      <w:r>
        <w:br/>
        <w:t>Nimm weg all unsre Missetat,</w:t>
      </w:r>
      <w:r>
        <w:br/>
      </w:r>
      <w:proofErr w:type="spellStart"/>
      <w:r>
        <w:t>Daß</w:t>
      </w:r>
      <w:proofErr w:type="spellEnd"/>
      <w:r>
        <w:t xml:space="preserve"> wir dir singen früh und </w:t>
      </w:r>
      <w:proofErr w:type="spellStart"/>
      <w:r>
        <w:t>spat</w:t>
      </w:r>
      <w:proofErr w:type="spellEnd"/>
      <w:r>
        <w:t>:</w:t>
      </w:r>
      <w:r>
        <w:br/>
        <w:t xml:space="preserve">Halleluja! </w:t>
      </w:r>
    </w:p>
    <w:p w14:paraId="19A96232" w14:textId="77777777" w:rsidR="00144456" w:rsidRDefault="00144456" w:rsidP="00144456">
      <w:pPr>
        <w:pStyle w:val="berschrift1"/>
      </w:pPr>
      <w:proofErr w:type="spellStart"/>
      <w:r w:rsidRPr="00B9046D">
        <w:t>CHristus</w:t>
      </w:r>
      <w:proofErr w:type="spellEnd"/>
      <w:r w:rsidRPr="00B9046D">
        <w:t xml:space="preserve"> leid den </w:t>
      </w:r>
      <w:proofErr w:type="spellStart"/>
      <w:r w:rsidRPr="00B9046D">
        <w:t>todt</w:t>
      </w:r>
      <w:proofErr w:type="spellEnd"/>
      <w:r w:rsidRPr="00B9046D">
        <w:t xml:space="preserve"> mit </w:t>
      </w:r>
      <w:proofErr w:type="spellStart"/>
      <w:r w:rsidRPr="00B9046D">
        <w:t>gedult</w:t>
      </w:r>
      <w:proofErr w:type="spellEnd"/>
      <w:r w:rsidRPr="00B9046D">
        <w:t>,</w:t>
      </w:r>
    </w:p>
    <w:p w14:paraId="1228E724" w14:textId="77777777" w:rsidR="00144456" w:rsidRDefault="00144456" w:rsidP="00144456">
      <w:pPr>
        <w:pStyle w:val="StandardWeb"/>
      </w:pPr>
      <w:r>
        <w:rPr>
          <w:rStyle w:val="Fett"/>
        </w:rPr>
        <w:t xml:space="preserve">Von der </w:t>
      </w:r>
      <w:proofErr w:type="spellStart"/>
      <w:r>
        <w:rPr>
          <w:rStyle w:val="Fett"/>
        </w:rPr>
        <w:t>auferstehung</w:t>
      </w:r>
      <w:proofErr w:type="spellEnd"/>
      <w:r>
        <w:rPr>
          <w:rStyle w:val="Fett"/>
        </w:rPr>
        <w:t xml:space="preserve"> Christi</w:t>
      </w:r>
    </w:p>
    <w:p w14:paraId="463814CA" w14:textId="77777777" w:rsidR="00144456" w:rsidRDefault="00144456" w:rsidP="00144456">
      <w:pPr>
        <w:pStyle w:val="StandardWeb"/>
      </w:pPr>
      <w:proofErr w:type="spellStart"/>
      <w:r>
        <w:t>CHristus</w:t>
      </w:r>
      <w:proofErr w:type="spellEnd"/>
      <w:r>
        <w:t xml:space="preserve"> leid den </w:t>
      </w:r>
      <w:proofErr w:type="spellStart"/>
      <w:r>
        <w:t>todt</w:t>
      </w:r>
      <w:proofErr w:type="spellEnd"/>
      <w:r>
        <w:t xml:space="preserve"> mit </w:t>
      </w:r>
      <w:proofErr w:type="spellStart"/>
      <w:r>
        <w:t>gedult</w:t>
      </w:r>
      <w:proofErr w:type="spellEnd"/>
      <w:r>
        <w:t>,</w:t>
      </w:r>
      <w:r>
        <w:br/>
      </w:r>
      <w:proofErr w:type="spellStart"/>
      <w:r>
        <w:t>bethalet</w:t>
      </w:r>
      <w:proofErr w:type="spellEnd"/>
      <w:r>
        <w:t xml:space="preserve"> da mit Adams schult,</w:t>
      </w:r>
      <w:r>
        <w:br/>
        <w:t>Von dem, als er begraben lag,</w:t>
      </w:r>
      <w:r>
        <w:br/>
      </w:r>
      <w:proofErr w:type="spellStart"/>
      <w:r>
        <w:t>erstund</w:t>
      </w:r>
      <w:proofErr w:type="spellEnd"/>
      <w:r>
        <w:t xml:space="preserve"> er </w:t>
      </w:r>
      <w:proofErr w:type="spellStart"/>
      <w:r>
        <w:t>frey</w:t>
      </w:r>
      <w:proofErr w:type="spellEnd"/>
      <w:r>
        <w:t xml:space="preserve"> am dritten tag.</w:t>
      </w:r>
    </w:p>
    <w:p w14:paraId="70825283" w14:textId="77777777" w:rsidR="00144456" w:rsidRDefault="00144456" w:rsidP="00144456">
      <w:pPr>
        <w:pStyle w:val="StandardWeb"/>
      </w:pPr>
      <w:r>
        <w:t>Erweiset sich menschlicher weiß</w:t>
      </w:r>
      <w:r>
        <w:br/>
      </w:r>
      <w:proofErr w:type="spellStart"/>
      <w:r>
        <w:t>seynen</w:t>
      </w:r>
      <w:proofErr w:type="spellEnd"/>
      <w:r>
        <w:t xml:space="preserve"> </w:t>
      </w:r>
      <w:proofErr w:type="spellStart"/>
      <w:r>
        <w:t>iüngern</w:t>
      </w:r>
      <w:proofErr w:type="spellEnd"/>
      <w:r>
        <w:t xml:space="preserve"> </w:t>
      </w:r>
      <w:proofErr w:type="spellStart"/>
      <w:r>
        <w:t>jnn</w:t>
      </w:r>
      <w:proofErr w:type="spellEnd"/>
      <w:r>
        <w:t xml:space="preserve"> </w:t>
      </w:r>
      <w:proofErr w:type="spellStart"/>
      <w:r>
        <w:t>tranck</w:t>
      </w:r>
      <w:proofErr w:type="spellEnd"/>
      <w:r>
        <w:t xml:space="preserve"> und </w:t>
      </w:r>
      <w:proofErr w:type="spellStart"/>
      <w:r>
        <w:t>speiß</w:t>
      </w:r>
      <w:proofErr w:type="spellEnd"/>
      <w:r>
        <w:br/>
        <w:t xml:space="preserve">Durch </w:t>
      </w:r>
      <w:proofErr w:type="spellStart"/>
      <w:r>
        <w:t>viertzig</w:t>
      </w:r>
      <w:proofErr w:type="spellEnd"/>
      <w:r>
        <w:t xml:space="preserve"> tag </w:t>
      </w:r>
      <w:proofErr w:type="spellStart"/>
      <w:r>
        <w:t>jnn</w:t>
      </w:r>
      <w:proofErr w:type="spellEnd"/>
      <w:r>
        <w:t xml:space="preserve"> </w:t>
      </w:r>
      <w:proofErr w:type="spellStart"/>
      <w:r>
        <w:t>newer</w:t>
      </w:r>
      <w:proofErr w:type="spellEnd"/>
      <w:r>
        <w:t xml:space="preserve"> </w:t>
      </w:r>
      <w:proofErr w:type="spellStart"/>
      <w:r>
        <w:t>art</w:t>
      </w:r>
      <w:proofErr w:type="spellEnd"/>
      <w:r>
        <w:br/>
        <w:t xml:space="preserve">bis </w:t>
      </w:r>
      <w:proofErr w:type="spellStart"/>
      <w:r>
        <w:t>ann</w:t>
      </w:r>
      <w:proofErr w:type="spellEnd"/>
      <w:r>
        <w:t xml:space="preserve"> tag seiner </w:t>
      </w:r>
      <w:proofErr w:type="spellStart"/>
      <w:r>
        <w:t>himmelfart</w:t>
      </w:r>
      <w:proofErr w:type="spellEnd"/>
      <w:r>
        <w:t>.</w:t>
      </w:r>
    </w:p>
    <w:p w14:paraId="52A45038" w14:textId="77777777" w:rsidR="00144456" w:rsidRDefault="00144456" w:rsidP="00144456">
      <w:pPr>
        <w:pStyle w:val="StandardWeb"/>
      </w:pPr>
      <w:r>
        <w:t xml:space="preserve">Von </w:t>
      </w:r>
      <w:proofErr w:type="spellStart"/>
      <w:r>
        <w:t>disem</w:t>
      </w:r>
      <w:proofErr w:type="spellEnd"/>
      <w:r>
        <w:t xml:space="preserve"> wollen wir singen,</w:t>
      </w:r>
      <w:r>
        <w:br/>
      </w:r>
      <w:proofErr w:type="spellStart"/>
      <w:r>
        <w:t>Got</w:t>
      </w:r>
      <w:proofErr w:type="spellEnd"/>
      <w:r>
        <w:t xml:space="preserve"> loben vor allen dingen</w:t>
      </w:r>
      <w:r>
        <w:br/>
        <w:t xml:space="preserve">Und preisen </w:t>
      </w:r>
      <w:proofErr w:type="spellStart"/>
      <w:r>
        <w:t>inn</w:t>
      </w:r>
      <w:proofErr w:type="spellEnd"/>
      <w:r>
        <w:t xml:space="preserve"> seinen </w:t>
      </w:r>
      <w:proofErr w:type="spellStart"/>
      <w:r>
        <w:t>wercken</w:t>
      </w:r>
      <w:proofErr w:type="spellEnd"/>
      <w:r>
        <w:t>,</w:t>
      </w:r>
      <w:r>
        <w:br/>
        <w:t xml:space="preserve">da mit unsern glauben </w:t>
      </w:r>
      <w:proofErr w:type="spellStart"/>
      <w:r>
        <w:t>stercken</w:t>
      </w:r>
      <w:proofErr w:type="spellEnd"/>
      <w:r>
        <w:t>.</w:t>
      </w:r>
    </w:p>
    <w:p w14:paraId="04A64C17" w14:textId="77777777" w:rsidR="00144456" w:rsidRDefault="00144456" w:rsidP="00144456">
      <w:pPr>
        <w:pStyle w:val="StandardWeb"/>
      </w:pPr>
      <w:r>
        <w:t xml:space="preserve">Als </w:t>
      </w:r>
      <w:proofErr w:type="spellStart"/>
      <w:r>
        <w:t>Jhesus</w:t>
      </w:r>
      <w:proofErr w:type="spellEnd"/>
      <w:r>
        <w:t xml:space="preserve"> </w:t>
      </w:r>
      <w:proofErr w:type="spellStart"/>
      <w:r>
        <w:t>fru</w:t>
      </w:r>
      <w:proofErr w:type="spellEnd"/>
      <w:r>
        <w:t xml:space="preserve"> erstanden war,</w:t>
      </w:r>
      <w:r>
        <w:br/>
      </w:r>
      <w:proofErr w:type="spellStart"/>
      <w:r>
        <w:t>machtens</w:t>
      </w:r>
      <w:proofErr w:type="spellEnd"/>
      <w:r>
        <w:t xml:space="preserve"> bald Engel offenbar</w:t>
      </w:r>
      <w:r>
        <w:br/>
        <w:t xml:space="preserve">Den </w:t>
      </w:r>
      <w:proofErr w:type="spellStart"/>
      <w:r>
        <w:t>weibern</w:t>
      </w:r>
      <w:proofErr w:type="spellEnd"/>
      <w:r>
        <w:t>, so salben nahmen</w:t>
      </w:r>
      <w:r>
        <w:br/>
      </w:r>
      <w:proofErr w:type="spellStart"/>
      <w:r>
        <w:t>unnd</w:t>
      </w:r>
      <w:proofErr w:type="spellEnd"/>
      <w:r>
        <w:t xml:space="preserve"> traurig zum grabe kamen.</w:t>
      </w:r>
    </w:p>
    <w:p w14:paraId="7AC1B65D" w14:textId="77777777" w:rsidR="00144456" w:rsidRDefault="00144456" w:rsidP="00144456">
      <w:pPr>
        <w:pStyle w:val="StandardWeb"/>
      </w:pPr>
      <w:proofErr w:type="spellStart"/>
      <w:r>
        <w:t>Eyne</w:t>
      </w:r>
      <w:proofErr w:type="spellEnd"/>
      <w:r>
        <w:t xml:space="preserve">, Magdalena </w:t>
      </w:r>
      <w:proofErr w:type="spellStart"/>
      <w:r>
        <w:t>genant</w:t>
      </w:r>
      <w:proofErr w:type="spellEnd"/>
      <w:r>
        <w:t>,</w:t>
      </w:r>
      <w:r>
        <w:br/>
        <w:t xml:space="preserve">welche </w:t>
      </w:r>
      <w:proofErr w:type="spellStart"/>
      <w:r>
        <w:t>yhn</w:t>
      </w:r>
      <w:proofErr w:type="spellEnd"/>
      <w:r>
        <w:t xml:space="preserve"> </w:t>
      </w:r>
      <w:proofErr w:type="spellStart"/>
      <w:r>
        <w:t>fleissig</w:t>
      </w:r>
      <w:proofErr w:type="spellEnd"/>
      <w:r>
        <w:t xml:space="preserve"> sucht und nicht </w:t>
      </w:r>
      <w:proofErr w:type="spellStart"/>
      <w:r>
        <w:t>fandt</w:t>
      </w:r>
      <w:proofErr w:type="spellEnd"/>
      <w:r>
        <w:t>,</w:t>
      </w:r>
      <w:r>
        <w:br/>
        <w:t xml:space="preserve">Weinend trat vor seins </w:t>
      </w:r>
      <w:proofErr w:type="spellStart"/>
      <w:r>
        <w:t>grabes</w:t>
      </w:r>
      <w:proofErr w:type="spellEnd"/>
      <w:r>
        <w:t xml:space="preserve"> </w:t>
      </w:r>
      <w:proofErr w:type="spellStart"/>
      <w:r>
        <w:t>thür</w:t>
      </w:r>
      <w:proofErr w:type="spellEnd"/>
      <w:r>
        <w:t>,</w:t>
      </w:r>
      <w:r>
        <w:br/>
        <w:t xml:space="preserve">kam er zum ersten </w:t>
      </w:r>
      <w:proofErr w:type="spellStart"/>
      <w:r>
        <w:t>frölich</w:t>
      </w:r>
      <w:proofErr w:type="spellEnd"/>
      <w:r>
        <w:t xml:space="preserve"> für.</w:t>
      </w:r>
    </w:p>
    <w:p w14:paraId="747E0DD6" w14:textId="77777777" w:rsidR="00144456" w:rsidRDefault="00144456" w:rsidP="00144456">
      <w:pPr>
        <w:pStyle w:val="StandardWeb"/>
      </w:pPr>
      <w:r>
        <w:t xml:space="preserve">Da </w:t>
      </w:r>
      <w:proofErr w:type="spellStart"/>
      <w:r>
        <w:t>diß</w:t>
      </w:r>
      <w:proofErr w:type="spellEnd"/>
      <w:r>
        <w:t xml:space="preserve"> </w:t>
      </w:r>
      <w:proofErr w:type="spellStart"/>
      <w:r>
        <w:t>sampt</w:t>
      </w:r>
      <w:proofErr w:type="spellEnd"/>
      <w:r>
        <w:t xml:space="preserve"> andern </w:t>
      </w:r>
      <w:proofErr w:type="spellStart"/>
      <w:r>
        <w:t>dise</w:t>
      </w:r>
      <w:proofErr w:type="spellEnd"/>
      <w:r>
        <w:t xml:space="preserve"> ding</w:t>
      </w:r>
      <w:r>
        <w:br/>
        <w:t xml:space="preserve">sein </w:t>
      </w:r>
      <w:proofErr w:type="spellStart"/>
      <w:r>
        <w:t>jüngern</w:t>
      </w:r>
      <w:proofErr w:type="spellEnd"/>
      <w:r>
        <w:t xml:space="preserve"> zu </w:t>
      </w:r>
      <w:proofErr w:type="spellStart"/>
      <w:r>
        <w:t>verkunden</w:t>
      </w:r>
      <w:proofErr w:type="spellEnd"/>
      <w:r>
        <w:t xml:space="preserve"> ging,</w:t>
      </w:r>
      <w:r>
        <w:br/>
        <w:t xml:space="preserve">Kam </w:t>
      </w:r>
      <w:proofErr w:type="spellStart"/>
      <w:r>
        <w:t>Jhesus</w:t>
      </w:r>
      <w:proofErr w:type="spellEnd"/>
      <w:r>
        <w:t xml:space="preserve">, sprach </w:t>
      </w:r>
      <w:proofErr w:type="spellStart"/>
      <w:r>
        <w:t>jhn</w:t>
      </w:r>
      <w:proofErr w:type="spellEnd"/>
      <w:r>
        <w:t xml:space="preserve"> seinen </w:t>
      </w:r>
      <w:proofErr w:type="spellStart"/>
      <w:r>
        <w:t>grus</w:t>
      </w:r>
      <w:proofErr w:type="spellEnd"/>
      <w:r>
        <w:t>,</w:t>
      </w:r>
      <w:r>
        <w:br/>
        <w:t xml:space="preserve">und sie fielen </w:t>
      </w:r>
      <w:proofErr w:type="spellStart"/>
      <w:r>
        <w:t>yhm</w:t>
      </w:r>
      <w:proofErr w:type="spellEnd"/>
      <w:r>
        <w:t xml:space="preserve"> bald zu fuß.</w:t>
      </w:r>
    </w:p>
    <w:p w14:paraId="22E5B4EB" w14:textId="77777777" w:rsidR="00144456" w:rsidRDefault="00144456" w:rsidP="00144456">
      <w:pPr>
        <w:pStyle w:val="StandardWeb"/>
      </w:pPr>
      <w:r>
        <w:t xml:space="preserve">Nach </w:t>
      </w:r>
      <w:proofErr w:type="spellStart"/>
      <w:r>
        <w:t>disen</w:t>
      </w:r>
      <w:proofErr w:type="spellEnd"/>
      <w:r>
        <w:t xml:space="preserve"> erschein er Petro,</w:t>
      </w:r>
      <w:r>
        <w:br/>
        <w:t>darnach dem kleinen Jacobo,</w:t>
      </w:r>
      <w:r>
        <w:br/>
        <w:t xml:space="preserve">Darnach </w:t>
      </w:r>
      <w:proofErr w:type="spellStart"/>
      <w:r>
        <w:t>yhr</w:t>
      </w:r>
      <w:proofErr w:type="spellEnd"/>
      <w:r>
        <w:t xml:space="preserve"> </w:t>
      </w:r>
      <w:proofErr w:type="spellStart"/>
      <w:r>
        <w:t>zweyn</w:t>
      </w:r>
      <w:proofErr w:type="spellEnd"/>
      <w:r>
        <w:t xml:space="preserve"> vor </w:t>
      </w:r>
      <w:proofErr w:type="spellStart"/>
      <w:r>
        <w:t>Emaus</w:t>
      </w:r>
      <w:proofErr w:type="spellEnd"/>
      <w:r>
        <w:t>,</w:t>
      </w:r>
      <w:r>
        <w:br/>
      </w:r>
      <w:proofErr w:type="spellStart"/>
      <w:r>
        <w:t>unnd</w:t>
      </w:r>
      <w:proofErr w:type="spellEnd"/>
      <w:r>
        <w:t xml:space="preserve"> den legt er die </w:t>
      </w:r>
      <w:proofErr w:type="spellStart"/>
      <w:r>
        <w:t>schrifften</w:t>
      </w:r>
      <w:proofErr w:type="spellEnd"/>
      <w:r>
        <w:t xml:space="preserve"> aus.</w:t>
      </w:r>
    </w:p>
    <w:p w14:paraId="615A5DAE" w14:textId="77777777" w:rsidR="00144456" w:rsidRDefault="00144456" w:rsidP="00144456">
      <w:pPr>
        <w:pStyle w:val="StandardWeb"/>
      </w:pPr>
      <w:r>
        <w:t xml:space="preserve">Darnach kam er sein </w:t>
      </w:r>
      <w:proofErr w:type="spellStart"/>
      <w:r>
        <w:t>jüngern</w:t>
      </w:r>
      <w:proofErr w:type="spellEnd"/>
      <w:r>
        <w:t xml:space="preserve"> für</w:t>
      </w:r>
      <w:r>
        <w:br/>
        <w:t xml:space="preserve">am </w:t>
      </w:r>
      <w:proofErr w:type="spellStart"/>
      <w:r>
        <w:t>abend</w:t>
      </w:r>
      <w:proofErr w:type="spellEnd"/>
      <w:r>
        <w:t xml:space="preserve"> durch </w:t>
      </w:r>
      <w:proofErr w:type="spellStart"/>
      <w:r>
        <w:t>verschlossne</w:t>
      </w:r>
      <w:proofErr w:type="spellEnd"/>
      <w:r>
        <w:t xml:space="preserve"> </w:t>
      </w:r>
      <w:proofErr w:type="spellStart"/>
      <w:r>
        <w:t>thür</w:t>
      </w:r>
      <w:proofErr w:type="spellEnd"/>
      <w:r>
        <w:t>,</w:t>
      </w:r>
      <w:r>
        <w:br/>
        <w:t xml:space="preserve">Zeigt </w:t>
      </w:r>
      <w:proofErr w:type="spellStart"/>
      <w:r>
        <w:t>jhn</w:t>
      </w:r>
      <w:proofErr w:type="spellEnd"/>
      <w:r>
        <w:t xml:space="preserve"> </w:t>
      </w:r>
      <w:proofErr w:type="spellStart"/>
      <w:r>
        <w:t>hend</w:t>
      </w:r>
      <w:proofErr w:type="spellEnd"/>
      <w:r>
        <w:t xml:space="preserve"> und </w:t>
      </w:r>
      <w:proofErr w:type="spellStart"/>
      <w:r>
        <w:t>füß</w:t>
      </w:r>
      <w:proofErr w:type="spellEnd"/>
      <w:r>
        <w:t xml:space="preserve">, </w:t>
      </w:r>
      <w:proofErr w:type="spellStart"/>
      <w:r>
        <w:t>fleisch</w:t>
      </w:r>
      <w:proofErr w:type="spellEnd"/>
      <w:r>
        <w:t xml:space="preserve"> und </w:t>
      </w:r>
      <w:proofErr w:type="spellStart"/>
      <w:r>
        <w:t>beyn</w:t>
      </w:r>
      <w:proofErr w:type="spellEnd"/>
      <w:r>
        <w:t>,</w:t>
      </w:r>
      <w:r>
        <w:br/>
        <w:t xml:space="preserve">aß von </w:t>
      </w:r>
      <w:proofErr w:type="spellStart"/>
      <w:r>
        <w:t>eym</w:t>
      </w:r>
      <w:proofErr w:type="spellEnd"/>
      <w:r>
        <w:t xml:space="preserve"> </w:t>
      </w:r>
      <w:proofErr w:type="spellStart"/>
      <w:r>
        <w:t>fiesch</w:t>
      </w:r>
      <w:proofErr w:type="spellEnd"/>
      <w:r>
        <w:t xml:space="preserve"> und </w:t>
      </w:r>
      <w:proofErr w:type="spellStart"/>
      <w:r>
        <w:t>honigseym</w:t>
      </w:r>
      <w:proofErr w:type="spellEnd"/>
      <w:r>
        <w:t>.</w:t>
      </w:r>
    </w:p>
    <w:p w14:paraId="62C8D2E5" w14:textId="77777777" w:rsidR="00144456" w:rsidRDefault="00144456" w:rsidP="00144456">
      <w:pPr>
        <w:pStyle w:val="StandardWeb"/>
      </w:pPr>
      <w:r>
        <w:t xml:space="preserve">Als Thomas, </w:t>
      </w:r>
      <w:proofErr w:type="spellStart"/>
      <w:r>
        <w:t>verseumpt</w:t>
      </w:r>
      <w:proofErr w:type="spellEnd"/>
      <w:r>
        <w:t xml:space="preserve">, </w:t>
      </w:r>
      <w:proofErr w:type="spellStart"/>
      <w:r>
        <w:t>widerkam</w:t>
      </w:r>
      <w:proofErr w:type="spellEnd"/>
      <w:r>
        <w:br/>
        <w:t xml:space="preserve">und von den </w:t>
      </w:r>
      <w:proofErr w:type="spellStart"/>
      <w:r>
        <w:t>jungern</w:t>
      </w:r>
      <w:proofErr w:type="spellEnd"/>
      <w:r>
        <w:t xml:space="preserve"> </w:t>
      </w:r>
      <w:proofErr w:type="spellStart"/>
      <w:r>
        <w:t>solchs</w:t>
      </w:r>
      <w:proofErr w:type="spellEnd"/>
      <w:r>
        <w:t xml:space="preserve"> vernahm,</w:t>
      </w:r>
      <w:r>
        <w:br/>
        <w:t xml:space="preserve">Sprach er: Ich </w:t>
      </w:r>
      <w:proofErr w:type="spellStart"/>
      <w:r>
        <w:t>zweifel</w:t>
      </w:r>
      <w:proofErr w:type="spellEnd"/>
      <w:r>
        <w:t xml:space="preserve"> immerdar,</w:t>
      </w:r>
      <w:r>
        <w:br/>
      </w:r>
      <w:proofErr w:type="spellStart"/>
      <w:r>
        <w:t>biß</w:t>
      </w:r>
      <w:proofErr w:type="spellEnd"/>
      <w:r>
        <w:t xml:space="preserve"> </w:t>
      </w:r>
      <w:proofErr w:type="spellStart"/>
      <w:r>
        <w:t>ichs</w:t>
      </w:r>
      <w:proofErr w:type="spellEnd"/>
      <w:r>
        <w:t xml:space="preserve"> mit </w:t>
      </w:r>
      <w:proofErr w:type="spellStart"/>
      <w:r>
        <w:t>greyffen</w:t>
      </w:r>
      <w:proofErr w:type="spellEnd"/>
      <w:r>
        <w:t xml:space="preserve"> </w:t>
      </w:r>
      <w:proofErr w:type="spellStart"/>
      <w:r>
        <w:t>wol</w:t>
      </w:r>
      <w:proofErr w:type="spellEnd"/>
      <w:r>
        <w:t xml:space="preserve"> </w:t>
      </w:r>
      <w:proofErr w:type="spellStart"/>
      <w:r>
        <w:t>erfar</w:t>
      </w:r>
      <w:proofErr w:type="spellEnd"/>
      <w:r>
        <w:t>.</w:t>
      </w:r>
    </w:p>
    <w:p w14:paraId="4D4F909B" w14:textId="77777777" w:rsidR="00144456" w:rsidRDefault="00144456" w:rsidP="00144456">
      <w:pPr>
        <w:pStyle w:val="StandardWeb"/>
      </w:pPr>
      <w:r>
        <w:t xml:space="preserve">Nach acht tagen kam </w:t>
      </w:r>
      <w:proofErr w:type="spellStart"/>
      <w:r>
        <w:t>Jhesus</w:t>
      </w:r>
      <w:proofErr w:type="spellEnd"/>
      <w:r>
        <w:t xml:space="preserve"> dar,</w:t>
      </w:r>
      <w:r>
        <w:br/>
        <w:t xml:space="preserve">weil Thomas auch </w:t>
      </w:r>
      <w:proofErr w:type="spellStart"/>
      <w:r>
        <w:t>vorhandenn</w:t>
      </w:r>
      <w:proofErr w:type="spellEnd"/>
      <w:r>
        <w:t xml:space="preserve"> war,</w:t>
      </w:r>
      <w:r>
        <w:br/>
        <w:t xml:space="preserve">Sprach zu </w:t>
      </w:r>
      <w:proofErr w:type="spellStart"/>
      <w:r>
        <w:t>yhm</w:t>
      </w:r>
      <w:proofErr w:type="spellEnd"/>
      <w:r>
        <w:t>: Thoma, greif mich an</w:t>
      </w:r>
      <w:r>
        <w:br/>
        <w:t xml:space="preserve">und </w:t>
      </w:r>
      <w:proofErr w:type="spellStart"/>
      <w:r>
        <w:t>sey</w:t>
      </w:r>
      <w:proofErr w:type="spellEnd"/>
      <w:r>
        <w:t xml:space="preserve"> nicht ein </w:t>
      </w:r>
      <w:proofErr w:type="spellStart"/>
      <w:r>
        <w:t>unglaubig</w:t>
      </w:r>
      <w:proofErr w:type="spellEnd"/>
      <w:r>
        <w:t xml:space="preserve"> man.</w:t>
      </w:r>
    </w:p>
    <w:p w14:paraId="006B55FE" w14:textId="77777777" w:rsidR="00144456" w:rsidRDefault="00144456" w:rsidP="00144456">
      <w:pPr>
        <w:pStyle w:val="StandardWeb"/>
      </w:pPr>
      <w:r>
        <w:t xml:space="preserve">Sieben junger fischten </w:t>
      </w:r>
      <w:proofErr w:type="spellStart"/>
      <w:r>
        <w:t>imm</w:t>
      </w:r>
      <w:proofErr w:type="spellEnd"/>
      <w:r>
        <w:t xml:space="preserve"> mehr</w:t>
      </w:r>
      <w:r>
        <w:br/>
        <w:t>und fingen nichts, das war ihn schwer:</w:t>
      </w:r>
      <w:r>
        <w:br/>
        <w:t xml:space="preserve">Da kam </w:t>
      </w:r>
      <w:proofErr w:type="spellStart"/>
      <w:r>
        <w:t>Jhesus</w:t>
      </w:r>
      <w:proofErr w:type="spellEnd"/>
      <w:r>
        <w:t xml:space="preserve"> und </w:t>
      </w:r>
      <w:proofErr w:type="spellStart"/>
      <w:r>
        <w:t>leret</w:t>
      </w:r>
      <w:proofErr w:type="spellEnd"/>
      <w:r>
        <w:t xml:space="preserve"> sie,</w:t>
      </w:r>
      <w:r>
        <w:br/>
        <w:t xml:space="preserve">das sie </w:t>
      </w:r>
      <w:proofErr w:type="spellStart"/>
      <w:r>
        <w:t>meer</w:t>
      </w:r>
      <w:proofErr w:type="spellEnd"/>
      <w:r>
        <w:t xml:space="preserve"> fingen den </w:t>
      </w:r>
      <w:proofErr w:type="spellStart"/>
      <w:r>
        <w:t>voryhe</w:t>
      </w:r>
      <w:proofErr w:type="spellEnd"/>
      <w:r>
        <w:t>.</w:t>
      </w:r>
    </w:p>
    <w:p w14:paraId="30CE8FEC" w14:textId="77777777" w:rsidR="00144456" w:rsidRDefault="00144456" w:rsidP="00144456">
      <w:pPr>
        <w:pStyle w:val="StandardWeb"/>
      </w:pPr>
      <w:r>
        <w:t xml:space="preserve">Den </w:t>
      </w:r>
      <w:proofErr w:type="spellStart"/>
      <w:r>
        <w:t>eylff</w:t>
      </w:r>
      <w:proofErr w:type="spellEnd"/>
      <w:r>
        <w:t xml:space="preserve"> </w:t>
      </w:r>
      <w:proofErr w:type="spellStart"/>
      <w:r>
        <w:t>jüngern</w:t>
      </w:r>
      <w:proofErr w:type="spellEnd"/>
      <w:r>
        <w:t xml:space="preserve"> aus </w:t>
      </w:r>
      <w:proofErr w:type="spellStart"/>
      <w:r>
        <w:t>Judea</w:t>
      </w:r>
      <w:proofErr w:type="spellEnd"/>
      <w:r>
        <w:t>,</w:t>
      </w:r>
      <w:r>
        <w:br/>
      </w:r>
      <w:proofErr w:type="spellStart"/>
      <w:r>
        <w:t>versamlet</w:t>
      </w:r>
      <w:proofErr w:type="spellEnd"/>
      <w:r>
        <w:t xml:space="preserve"> in </w:t>
      </w:r>
      <w:proofErr w:type="spellStart"/>
      <w:r>
        <w:t>Gallilea</w:t>
      </w:r>
      <w:proofErr w:type="spellEnd"/>
      <w:r>
        <w:t>,</w:t>
      </w:r>
      <w:r>
        <w:br/>
      </w:r>
      <w:proofErr w:type="spellStart"/>
      <w:r>
        <w:t>Erscheyn</w:t>
      </w:r>
      <w:proofErr w:type="spellEnd"/>
      <w:r>
        <w:t xml:space="preserve"> er auch und </w:t>
      </w:r>
      <w:proofErr w:type="spellStart"/>
      <w:r>
        <w:t>hies</w:t>
      </w:r>
      <w:proofErr w:type="spellEnd"/>
      <w:r>
        <w:t xml:space="preserve"> sie klar</w:t>
      </w:r>
      <w:r>
        <w:br/>
        <w:t xml:space="preserve">sein </w:t>
      </w:r>
      <w:proofErr w:type="spellStart"/>
      <w:r>
        <w:t>wort</w:t>
      </w:r>
      <w:proofErr w:type="spellEnd"/>
      <w:r>
        <w:t xml:space="preserve"> reden der Heiden schar.</w:t>
      </w:r>
    </w:p>
    <w:p w14:paraId="7F740F5F" w14:textId="77777777" w:rsidR="00144456" w:rsidRDefault="00144456" w:rsidP="00144456">
      <w:pPr>
        <w:pStyle w:val="StandardWeb"/>
      </w:pPr>
      <w:proofErr w:type="spellStart"/>
      <w:r>
        <w:t>Eyn</w:t>
      </w:r>
      <w:proofErr w:type="spellEnd"/>
      <w:r>
        <w:t xml:space="preserve"> anders zeiget Paulus an,</w:t>
      </w:r>
      <w:r>
        <w:br/>
        <w:t xml:space="preserve">das </w:t>
      </w:r>
      <w:proofErr w:type="spellStart"/>
      <w:r>
        <w:t>yhn</w:t>
      </w:r>
      <w:proofErr w:type="spellEnd"/>
      <w:r>
        <w:t xml:space="preserve"> </w:t>
      </w:r>
      <w:proofErr w:type="spellStart"/>
      <w:r>
        <w:t>meer</w:t>
      </w:r>
      <w:proofErr w:type="spellEnd"/>
      <w:r>
        <w:t xml:space="preserve"> denn fünfhundert man</w:t>
      </w:r>
      <w:r>
        <w:br/>
      </w:r>
      <w:proofErr w:type="spellStart"/>
      <w:r>
        <w:t>Gesehn</w:t>
      </w:r>
      <w:proofErr w:type="spellEnd"/>
      <w:r>
        <w:t xml:space="preserve"> haben auf eine </w:t>
      </w:r>
      <w:proofErr w:type="spellStart"/>
      <w:r>
        <w:t>stund</w:t>
      </w:r>
      <w:proofErr w:type="spellEnd"/>
      <w:r>
        <w:br/>
        <w:t xml:space="preserve">und das </w:t>
      </w:r>
      <w:proofErr w:type="spellStart"/>
      <w:r>
        <w:t>betzeugt</w:t>
      </w:r>
      <w:proofErr w:type="spellEnd"/>
      <w:r>
        <w:t xml:space="preserve"> mit </w:t>
      </w:r>
      <w:proofErr w:type="spellStart"/>
      <w:r>
        <w:t>gleychem</w:t>
      </w:r>
      <w:proofErr w:type="spellEnd"/>
      <w:r>
        <w:t xml:space="preserve"> </w:t>
      </w:r>
      <w:proofErr w:type="spellStart"/>
      <w:r>
        <w:t>mund</w:t>
      </w:r>
      <w:proofErr w:type="spellEnd"/>
      <w:r>
        <w:t>.</w:t>
      </w:r>
    </w:p>
    <w:p w14:paraId="227EB586" w14:textId="77777777" w:rsidR="00144456" w:rsidRDefault="00144456" w:rsidP="00144456">
      <w:pPr>
        <w:pStyle w:val="StandardWeb"/>
      </w:pPr>
      <w:r>
        <w:t>Nach eins ist zu offenbaren:</w:t>
      </w:r>
      <w:r>
        <w:br/>
        <w:t xml:space="preserve">als er </w:t>
      </w:r>
      <w:proofErr w:type="spellStart"/>
      <w:r>
        <w:t>wolt</w:t>
      </w:r>
      <w:proofErr w:type="spellEnd"/>
      <w:r>
        <w:t xml:space="preserve"> gen </w:t>
      </w:r>
      <w:proofErr w:type="spellStart"/>
      <w:r>
        <w:t>himmel</w:t>
      </w:r>
      <w:proofErr w:type="spellEnd"/>
      <w:r>
        <w:t xml:space="preserve"> </w:t>
      </w:r>
      <w:proofErr w:type="spellStart"/>
      <w:r>
        <w:t>faren</w:t>
      </w:r>
      <w:proofErr w:type="spellEnd"/>
      <w:r>
        <w:t>,</w:t>
      </w:r>
      <w:r>
        <w:br/>
      </w:r>
      <w:proofErr w:type="spellStart"/>
      <w:r>
        <w:t>Versamlet</w:t>
      </w:r>
      <w:proofErr w:type="spellEnd"/>
      <w:r>
        <w:t xml:space="preserve"> er sein </w:t>
      </w:r>
      <w:proofErr w:type="spellStart"/>
      <w:r>
        <w:t>glewbig</w:t>
      </w:r>
      <w:proofErr w:type="spellEnd"/>
      <w:r>
        <w:t xml:space="preserve"> </w:t>
      </w:r>
      <w:proofErr w:type="spellStart"/>
      <w:r>
        <w:t>volck</w:t>
      </w:r>
      <w:proofErr w:type="spellEnd"/>
      <w:r>
        <w:t>,</w:t>
      </w:r>
      <w:r>
        <w:br/>
      </w:r>
      <w:proofErr w:type="spellStart"/>
      <w:r>
        <w:t>steyg</w:t>
      </w:r>
      <w:proofErr w:type="spellEnd"/>
      <w:r>
        <w:t xml:space="preserve"> auf vor </w:t>
      </w:r>
      <w:proofErr w:type="spellStart"/>
      <w:r>
        <w:t>yhm</w:t>
      </w:r>
      <w:proofErr w:type="spellEnd"/>
      <w:r>
        <w:t xml:space="preserve"> </w:t>
      </w:r>
      <w:proofErr w:type="spellStart"/>
      <w:r>
        <w:t>jnn</w:t>
      </w:r>
      <w:proofErr w:type="spellEnd"/>
      <w:r>
        <w:t xml:space="preserve"> einer </w:t>
      </w:r>
      <w:proofErr w:type="spellStart"/>
      <w:r>
        <w:t>wolck</w:t>
      </w:r>
      <w:proofErr w:type="spellEnd"/>
      <w:r>
        <w:t>.</w:t>
      </w:r>
    </w:p>
    <w:p w14:paraId="7206973D" w14:textId="77777777" w:rsidR="00144456" w:rsidRDefault="00144456" w:rsidP="00144456">
      <w:pPr>
        <w:pStyle w:val="StandardWeb"/>
      </w:pPr>
      <w:r>
        <w:t>Hie scheinen der Juden lügen,</w:t>
      </w:r>
      <w:r>
        <w:br/>
        <w:t xml:space="preserve">die wider </w:t>
      </w:r>
      <w:proofErr w:type="spellStart"/>
      <w:r>
        <w:t>Got</w:t>
      </w:r>
      <w:proofErr w:type="spellEnd"/>
      <w:r>
        <w:t xml:space="preserve"> nichts </w:t>
      </w:r>
      <w:proofErr w:type="spellStart"/>
      <w:r>
        <w:t>vermügen</w:t>
      </w:r>
      <w:proofErr w:type="spellEnd"/>
      <w:r>
        <w:t>,</w:t>
      </w:r>
      <w:r>
        <w:br/>
      </w:r>
      <w:proofErr w:type="spellStart"/>
      <w:r>
        <w:t>Yhr</w:t>
      </w:r>
      <w:proofErr w:type="spellEnd"/>
      <w:r>
        <w:t xml:space="preserve"> gelt, </w:t>
      </w:r>
      <w:proofErr w:type="spellStart"/>
      <w:r>
        <w:t>umb</w:t>
      </w:r>
      <w:proofErr w:type="spellEnd"/>
      <w:r>
        <w:t xml:space="preserve"> lügen gegeben,</w:t>
      </w:r>
      <w:r>
        <w:br/>
        <w:t>bringt ihn ein verfluchtes leben.</w:t>
      </w:r>
    </w:p>
    <w:p w14:paraId="01E4FCE5" w14:textId="77777777" w:rsidR="00144456" w:rsidRDefault="00144456" w:rsidP="00144456">
      <w:pPr>
        <w:pStyle w:val="StandardWeb"/>
      </w:pPr>
      <w:r>
        <w:t xml:space="preserve">Lob und </w:t>
      </w:r>
      <w:proofErr w:type="spellStart"/>
      <w:r>
        <w:t>danck</w:t>
      </w:r>
      <w:proofErr w:type="spellEnd"/>
      <w:r>
        <w:t xml:space="preserve"> </w:t>
      </w:r>
      <w:proofErr w:type="spellStart"/>
      <w:r>
        <w:t>sey</w:t>
      </w:r>
      <w:proofErr w:type="spellEnd"/>
      <w:r>
        <w:t xml:space="preserve"> dir, </w:t>
      </w:r>
      <w:proofErr w:type="spellStart"/>
      <w:r>
        <w:t>Jhesu</w:t>
      </w:r>
      <w:proofErr w:type="spellEnd"/>
      <w:r>
        <w:t xml:space="preserve"> Christ,</w:t>
      </w:r>
      <w:r>
        <w:br/>
        <w:t xml:space="preserve">der du vom </w:t>
      </w:r>
      <w:proofErr w:type="spellStart"/>
      <w:r>
        <w:t>tod</w:t>
      </w:r>
      <w:proofErr w:type="spellEnd"/>
      <w:r>
        <w:t xml:space="preserve"> erstanden bist,</w:t>
      </w:r>
      <w:r>
        <w:br/>
        <w:t xml:space="preserve">Die </w:t>
      </w:r>
      <w:proofErr w:type="spellStart"/>
      <w:r>
        <w:t>warheit</w:t>
      </w:r>
      <w:proofErr w:type="spellEnd"/>
      <w:r>
        <w:t xml:space="preserve"> uns hast offenbart</w:t>
      </w:r>
      <w:r>
        <w:br/>
        <w:t xml:space="preserve">und gestraft die </w:t>
      </w:r>
      <w:proofErr w:type="spellStart"/>
      <w:r>
        <w:t>eebrechisch</w:t>
      </w:r>
      <w:proofErr w:type="spellEnd"/>
      <w:r>
        <w:t xml:space="preserve"> art.</w:t>
      </w:r>
    </w:p>
    <w:p w14:paraId="48C688E0" w14:textId="77777777" w:rsidR="00144456" w:rsidRDefault="00144456" w:rsidP="00144456">
      <w:pPr>
        <w:pStyle w:val="StandardWeb"/>
      </w:pPr>
      <w:r>
        <w:t xml:space="preserve">O halt uns </w:t>
      </w:r>
      <w:proofErr w:type="spellStart"/>
      <w:r>
        <w:t>jnn</w:t>
      </w:r>
      <w:proofErr w:type="spellEnd"/>
      <w:r>
        <w:t xml:space="preserve"> der </w:t>
      </w:r>
      <w:proofErr w:type="spellStart"/>
      <w:r>
        <w:t>warheit</w:t>
      </w:r>
      <w:proofErr w:type="spellEnd"/>
      <w:r>
        <w:t xml:space="preserve"> fest</w:t>
      </w:r>
      <w:r>
        <w:br/>
        <w:t xml:space="preserve">und </w:t>
      </w:r>
      <w:proofErr w:type="spellStart"/>
      <w:r>
        <w:t>thu</w:t>
      </w:r>
      <w:proofErr w:type="spellEnd"/>
      <w:r>
        <w:t xml:space="preserve"> mit uns das allerbest</w:t>
      </w:r>
      <w:r>
        <w:br/>
        <w:t xml:space="preserve">Zu lob und ehr deinem </w:t>
      </w:r>
      <w:proofErr w:type="spellStart"/>
      <w:r>
        <w:t>namen</w:t>
      </w:r>
      <w:proofErr w:type="spellEnd"/>
      <w:r>
        <w:br/>
        <w:t xml:space="preserve">löblich </w:t>
      </w:r>
      <w:proofErr w:type="spellStart"/>
      <w:r>
        <w:t>jnn</w:t>
      </w:r>
      <w:proofErr w:type="spellEnd"/>
      <w:r>
        <w:t xml:space="preserve"> </w:t>
      </w:r>
      <w:proofErr w:type="spellStart"/>
      <w:r>
        <w:t>ewikeit</w:t>
      </w:r>
      <w:proofErr w:type="spellEnd"/>
      <w:r>
        <w:t xml:space="preserve">, amen! </w:t>
      </w:r>
    </w:p>
    <w:p w14:paraId="037DCF40" w14:textId="77777777" w:rsidR="00144456" w:rsidRDefault="00144456" w:rsidP="00144456">
      <w:pPr>
        <w:pStyle w:val="berschrift1"/>
      </w:pPr>
      <w:r w:rsidRPr="00032E0E">
        <w:t xml:space="preserve">Christus, der </w:t>
      </w:r>
      <w:proofErr w:type="spellStart"/>
      <w:r w:rsidRPr="00032E0E">
        <w:t>vns</w:t>
      </w:r>
      <w:proofErr w:type="spellEnd"/>
      <w:r w:rsidRPr="00032E0E">
        <w:t xml:space="preserve"> selig macht</w:t>
      </w:r>
    </w:p>
    <w:p w14:paraId="0C847483" w14:textId="77777777" w:rsidR="00144456" w:rsidRDefault="00144456" w:rsidP="00144456">
      <w:pPr>
        <w:pStyle w:val="StandardWeb"/>
      </w:pPr>
      <w:proofErr w:type="spellStart"/>
      <w:r>
        <w:t>CHristus</w:t>
      </w:r>
      <w:proofErr w:type="spellEnd"/>
      <w:r>
        <w:t xml:space="preserve">, der </w:t>
      </w:r>
      <w:proofErr w:type="spellStart"/>
      <w:r>
        <w:t>vns</w:t>
      </w:r>
      <w:proofErr w:type="spellEnd"/>
      <w:r>
        <w:t xml:space="preserve"> selig macht,</w:t>
      </w:r>
      <w:r>
        <w:br/>
        <w:t xml:space="preserve">kein </w:t>
      </w:r>
      <w:proofErr w:type="spellStart"/>
      <w:r>
        <w:t>böß</w:t>
      </w:r>
      <w:proofErr w:type="spellEnd"/>
      <w:r>
        <w:t xml:space="preserve"> hat begangen,</w:t>
      </w:r>
      <w:r>
        <w:br/>
        <w:t xml:space="preserve">Der ward für </w:t>
      </w:r>
      <w:proofErr w:type="spellStart"/>
      <w:r>
        <w:t>vns</w:t>
      </w:r>
      <w:proofErr w:type="spellEnd"/>
      <w:r>
        <w:t xml:space="preserve"> </w:t>
      </w:r>
      <w:proofErr w:type="spellStart"/>
      <w:r>
        <w:t>inn</w:t>
      </w:r>
      <w:proofErr w:type="spellEnd"/>
      <w:r>
        <w:t xml:space="preserve"> der </w:t>
      </w:r>
      <w:proofErr w:type="spellStart"/>
      <w:r>
        <w:t>nacht</w:t>
      </w:r>
      <w:proofErr w:type="spellEnd"/>
      <w:r>
        <w:br/>
        <w:t>als ein Dieb gefangen,</w:t>
      </w:r>
      <w:r>
        <w:br/>
      </w:r>
      <w:proofErr w:type="spellStart"/>
      <w:r>
        <w:t>Gefürt</w:t>
      </w:r>
      <w:proofErr w:type="spellEnd"/>
      <w:r>
        <w:t xml:space="preserve"> für Gottlose </w:t>
      </w:r>
      <w:proofErr w:type="spellStart"/>
      <w:r>
        <w:t>leut</w:t>
      </w:r>
      <w:proofErr w:type="spellEnd"/>
      <w:r>
        <w:br/>
      </w:r>
      <w:proofErr w:type="spellStart"/>
      <w:r>
        <w:t>vnd</w:t>
      </w:r>
      <w:proofErr w:type="spellEnd"/>
      <w:r>
        <w:t xml:space="preserve"> </w:t>
      </w:r>
      <w:proofErr w:type="spellStart"/>
      <w:r>
        <w:t>felschlich</w:t>
      </w:r>
      <w:proofErr w:type="spellEnd"/>
      <w:r>
        <w:t xml:space="preserve"> verklaget,</w:t>
      </w:r>
      <w:r>
        <w:br/>
        <w:t xml:space="preserve">verlacht, </w:t>
      </w:r>
      <w:proofErr w:type="spellStart"/>
      <w:r>
        <w:t>verhönt</w:t>
      </w:r>
      <w:proofErr w:type="spellEnd"/>
      <w:r>
        <w:t xml:space="preserve"> </w:t>
      </w:r>
      <w:proofErr w:type="spellStart"/>
      <w:r>
        <w:t>vnd</w:t>
      </w:r>
      <w:proofErr w:type="spellEnd"/>
      <w:r>
        <w:t xml:space="preserve"> </w:t>
      </w:r>
      <w:proofErr w:type="spellStart"/>
      <w:r>
        <w:t>verspeyt</w:t>
      </w:r>
      <w:proofErr w:type="spellEnd"/>
      <w:r>
        <w:t>,</w:t>
      </w:r>
      <w:r>
        <w:br/>
        <w:t xml:space="preserve">wie denn die </w:t>
      </w:r>
      <w:proofErr w:type="spellStart"/>
      <w:r>
        <w:t>Schriefft</w:t>
      </w:r>
      <w:proofErr w:type="spellEnd"/>
      <w:r>
        <w:t xml:space="preserve"> saget.</w:t>
      </w:r>
    </w:p>
    <w:p w14:paraId="50768A26" w14:textId="77777777" w:rsidR="00144456" w:rsidRDefault="00144456" w:rsidP="00144456">
      <w:pPr>
        <w:pStyle w:val="StandardWeb"/>
      </w:pPr>
      <w:r>
        <w:t xml:space="preserve">Inn der ersten </w:t>
      </w:r>
      <w:proofErr w:type="spellStart"/>
      <w:r>
        <w:t>tages</w:t>
      </w:r>
      <w:proofErr w:type="spellEnd"/>
      <w:r>
        <w:t xml:space="preserve"> </w:t>
      </w:r>
      <w:proofErr w:type="spellStart"/>
      <w:r>
        <w:t>stund</w:t>
      </w:r>
      <w:proofErr w:type="spellEnd"/>
      <w:r>
        <w:br/>
        <w:t xml:space="preserve">ward er </w:t>
      </w:r>
      <w:proofErr w:type="spellStart"/>
      <w:r>
        <w:t>vnbescheyden</w:t>
      </w:r>
      <w:proofErr w:type="spellEnd"/>
      <w:r>
        <w:br/>
        <w:t xml:space="preserve">Als ein Mörder </w:t>
      </w:r>
      <w:proofErr w:type="spellStart"/>
      <w:r>
        <w:t>dargestelt</w:t>
      </w:r>
      <w:proofErr w:type="spellEnd"/>
      <w:r>
        <w:br/>
      </w:r>
      <w:proofErr w:type="spellStart"/>
      <w:r>
        <w:t>Pilato</w:t>
      </w:r>
      <w:proofErr w:type="spellEnd"/>
      <w:r>
        <w:t xml:space="preserve"> dem Heyden,</w:t>
      </w:r>
      <w:r>
        <w:br/>
        <w:t xml:space="preserve">Der </w:t>
      </w:r>
      <w:proofErr w:type="spellStart"/>
      <w:r>
        <w:t>jn</w:t>
      </w:r>
      <w:proofErr w:type="spellEnd"/>
      <w:r>
        <w:t xml:space="preserve"> </w:t>
      </w:r>
      <w:proofErr w:type="spellStart"/>
      <w:r>
        <w:t>vnschuldig</w:t>
      </w:r>
      <w:proofErr w:type="spellEnd"/>
      <w:r>
        <w:t xml:space="preserve"> befand</w:t>
      </w:r>
      <w:r>
        <w:br/>
      </w:r>
      <w:proofErr w:type="spellStart"/>
      <w:r>
        <w:t>one</w:t>
      </w:r>
      <w:proofErr w:type="spellEnd"/>
      <w:r>
        <w:t xml:space="preserve"> </w:t>
      </w:r>
      <w:proofErr w:type="spellStart"/>
      <w:r>
        <w:t>sach</w:t>
      </w:r>
      <w:proofErr w:type="spellEnd"/>
      <w:r>
        <w:t xml:space="preserve"> des Todes,</w:t>
      </w:r>
      <w:r>
        <w:br/>
      </w:r>
      <w:proofErr w:type="spellStart"/>
      <w:r>
        <w:t>jn</w:t>
      </w:r>
      <w:proofErr w:type="spellEnd"/>
      <w:r>
        <w:t xml:space="preserve"> der halben von sich </w:t>
      </w:r>
      <w:proofErr w:type="spellStart"/>
      <w:r>
        <w:t>sandt</w:t>
      </w:r>
      <w:proofErr w:type="spellEnd"/>
      <w:r>
        <w:br/>
        <w:t>zum König Herodes.</w:t>
      </w:r>
    </w:p>
    <w:p w14:paraId="6E9EB55C" w14:textId="77777777" w:rsidR="00144456" w:rsidRDefault="00144456" w:rsidP="00144456">
      <w:pPr>
        <w:pStyle w:val="StandardWeb"/>
      </w:pPr>
      <w:proofErr w:type="spellStart"/>
      <w:r>
        <w:t>Vmb</w:t>
      </w:r>
      <w:proofErr w:type="spellEnd"/>
      <w:r>
        <w:t xml:space="preserve"> </w:t>
      </w:r>
      <w:proofErr w:type="spellStart"/>
      <w:r>
        <w:t>drey</w:t>
      </w:r>
      <w:proofErr w:type="spellEnd"/>
      <w:r>
        <w:t xml:space="preserve"> ward der Gottes Son</w:t>
      </w:r>
      <w:r>
        <w:br/>
        <w:t xml:space="preserve">mit </w:t>
      </w:r>
      <w:proofErr w:type="spellStart"/>
      <w:r>
        <w:t>Geysseln</w:t>
      </w:r>
      <w:proofErr w:type="spellEnd"/>
      <w:r>
        <w:t xml:space="preserve"> geschmissen</w:t>
      </w:r>
      <w:r>
        <w:br/>
      </w:r>
      <w:proofErr w:type="spellStart"/>
      <w:r>
        <w:t>Vnd</w:t>
      </w:r>
      <w:proofErr w:type="spellEnd"/>
      <w:r>
        <w:t xml:space="preserve"> sein </w:t>
      </w:r>
      <w:proofErr w:type="spellStart"/>
      <w:r>
        <w:t>haupt</w:t>
      </w:r>
      <w:proofErr w:type="spellEnd"/>
      <w:r>
        <w:t xml:space="preserve"> mit einer </w:t>
      </w:r>
      <w:proofErr w:type="spellStart"/>
      <w:r>
        <w:t>Kron</w:t>
      </w:r>
      <w:proofErr w:type="spellEnd"/>
      <w:r>
        <w:br/>
        <w:t>von Dörnern zerrissen,</w:t>
      </w:r>
      <w:r>
        <w:br/>
      </w:r>
      <w:proofErr w:type="spellStart"/>
      <w:r>
        <w:t>Gekleydet</w:t>
      </w:r>
      <w:proofErr w:type="spellEnd"/>
      <w:r>
        <w:t xml:space="preserve"> zu hon </w:t>
      </w:r>
      <w:proofErr w:type="spellStart"/>
      <w:r>
        <w:t>vnd</w:t>
      </w:r>
      <w:proofErr w:type="spellEnd"/>
      <w:r>
        <w:t xml:space="preserve"> </w:t>
      </w:r>
      <w:proofErr w:type="spellStart"/>
      <w:r>
        <w:t>spot</w:t>
      </w:r>
      <w:proofErr w:type="spellEnd"/>
      <w:r>
        <w:br/>
        <w:t>ward er sehr geschlagen,</w:t>
      </w:r>
      <w:r>
        <w:br/>
      </w:r>
      <w:proofErr w:type="spellStart"/>
      <w:r>
        <w:t>vnd</w:t>
      </w:r>
      <w:proofErr w:type="spellEnd"/>
      <w:r>
        <w:t xml:space="preserve"> das Creutz zu seinem </w:t>
      </w:r>
      <w:proofErr w:type="spellStart"/>
      <w:r>
        <w:t>tod</w:t>
      </w:r>
      <w:proofErr w:type="spellEnd"/>
      <w:r>
        <w:br/>
      </w:r>
      <w:proofErr w:type="spellStart"/>
      <w:r>
        <w:t>mus</w:t>
      </w:r>
      <w:proofErr w:type="spellEnd"/>
      <w:r>
        <w:t xml:space="preserve"> er </w:t>
      </w:r>
      <w:proofErr w:type="spellStart"/>
      <w:r>
        <w:t>selbest</w:t>
      </w:r>
      <w:proofErr w:type="spellEnd"/>
      <w:r>
        <w:t xml:space="preserve"> tragen.</w:t>
      </w:r>
    </w:p>
    <w:p w14:paraId="59A0774B" w14:textId="77777777" w:rsidR="00144456" w:rsidRDefault="00144456" w:rsidP="00144456">
      <w:pPr>
        <w:pStyle w:val="StandardWeb"/>
      </w:pPr>
      <w:proofErr w:type="spellStart"/>
      <w:r>
        <w:t>Vmb</w:t>
      </w:r>
      <w:proofErr w:type="spellEnd"/>
      <w:r>
        <w:t xml:space="preserve"> sechs ward er nackt </w:t>
      </w:r>
      <w:proofErr w:type="spellStart"/>
      <w:r>
        <w:t>vnd</w:t>
      </w:r>
      <w:proofErr w:type="spellEnd"/>
      <w:r>
        <w:t xml:space="preserve"> bloß</w:t>
      </w:r>
      <w:r>
        <w:br/>
        <w:t xml:space="preserve">an das </w:t>
      </w:r>
      <w:proofErr w:type="spellStart"/>
      <w:r>
        <w:t>creutz</w:t>
      </w:r>
      <w:proofErr w:type="spellEnd"/>
      <w:r>
        <w:t xml:space="preserve"> geschlagen,</w:t>
      </w:r>
      <w:r>
        <w:br/>
        <w:t xml:space="preserve">An dem er sein </w:t>
      </w:r>
      <w:proofErr w:type="spellStart"/>
      <w:r>
        <w:t>blut</w:t>
      </w:r>
      <w:proofErr w:type="spellEnd"/>
      <w:r>
        <w:t xml:space="preserve"> </w:t>
      </w:r>
      <w:proofErr w:type="spellStart"/>
      <w:r>
        <w:t>vergoß</w:t>
      </w:r>
      <w:proofErr w:type="spellEnd"/>
      <w:r>
        <w:t>,</w:t>
      </w:r>
      <w:r>
        <w:br/>
        <w:t xml:space="preserve">bettet mit </w:t>
      </w:r>
      <w:proofErr w:type="spellStart"/>
      <w:r>
        <w:t>weeklagen</w:t>
      </w:r>
      <w:proofErr w:type="spellEnd"/>
      <w:r>
        <w:t>;</w:t>
      </w:r>
      <w:r>
        <w:br/>
        <w:t xml:space="preserve">Die </w:t>
      </w:r>
      <w:proofErr w:type="spellStart"/>
      <w:r>
        <w:t>zuseher</w:t>
      </w:r>
      <w:proofErr w:type="spellEnd"/>
      <w:r>
        <w:t xml:space="preserve"> spotten sein,</w:t>
      </w:r>
      <w:r>
        <w:br/>
        <w:t xml:space="preserve">auch die </w:t>
      </w:r>
      <w:proofErr w:type="spellStart"/>
      <w:r>
        <w:t>bey</w:t>
      </w:r>
      <w:proofErr w:type="spellEnd"/>
      <w:r>
        <w:t xml:space="preserve"> </w:t>
      </w:r>
      <w:proofErr w:type="spellStart"/>
      <w:r>
        <w:t>jm</w:t>
      </w:r>
      <w:proofErr w:type="spellEnd"/>
      <w:r>
        <w:t xml:space="preserve"> </w:t>
      </w:r>
      <w:proofErr w:type="spellStart"/>
      <w:r>
        <w:t>hiengen</w:t>
      </w:r>
      <w:proofErr w:type="spellEnd"/>
      <w:r>
        <w:t>,</w:t>
      </w:r>
      <w:r>
        <w:br/>
      </w:r>
      <w:proofErr w:type="spellStart"/>
      <w:r>
        <w:t>biß</w:t>
      </w:r>
      <w:proofErr w:type="spellEnd"/>
      <w:r>
        <w:t xml:space="preserve"> die Sonn auch </w:t>
      </w:r>
      <w:proofErr w:type="spellStart"/>
      <w:r>
        <w:t>jren</w:t>
      </w:r>
      <w:proofErr w:type="spellEnd"/>
      <w:r>
        <w:t xml:space="preserve"> </w:t>
      </w:r>
      <w:proofErr w:type="spellStart"/>
      <w:r>
        <w:t>scheyn</w:t>
      </w:r>
      <w:proofErr w:type="spellEnd"/>
      <w:r>
        <w:br/>
        <w:t>entzog solchen dingen.</w:t>
      </w:r>
    </w:p>
    <w:p w14:paraId="7C0D4F3C" w14:textId="77777777" w:rsidR="00144456" w:rsidRDefault="00144456" w:rsidP="00144456">
      <w:pPr>
        <w:pStyle w:val="StandardWeb"/>
      </w:pPr>
      <w:r>
        <w:t xml:space="preserve">Jesus </w:t>
      </w:r>
      <w:proofErr w:type="spellStart"/>
      <w:r>
        <w:t>schrey</w:t>
      </w:r>
      <w:proofErr w:type="spellEnd"/>
      <w:r>
        <w:t xml:space="preserve"> zur </w:t>
      </w:r>
      <w:proofErr w:type="spellStart"/>
      <w:r>
        <w:t>neundten</w:t>
      </w:r>
      <w:proofErr w:type="spellEnd"/>
      <w:r>
        <w:t xml:space="preserve"> </w:t>
      </w:r>
      <w:proofErr w:type="spellStart"/>
      <w:r>
        <w:t>stund</w:t>
      </w:r>
      <w:proofErr w:type="spellEnd"/>
      <w:r>
        <w:t>,</w:t>
      </w:r>
      <w:r>
        <w:br/>
        <w:t>klaget sich verlassen;</w:t>
      </w:r>
      <w:r>
        <w:br/>
        <w:t xml:space="preserve">Bald ward </w:t>
      </w:r>
      <w:proofErr w:type="spellStart"/>
      <w:r>
        <w:t>Gall</w:t>
      </w:r>
      <w:proofErr w:type="spellEnd"/>
      <w:r>
        <w:t xml:space="preserve"> </w:t>
      </w:r>
      <w:proofErr w:type="spellStart"/>
      <w:r>
        <w:t>inn</w:t>
      </w:r>
      <w:proofErr w:type="spellEnd"/>
      <w:r>
        <w:t xml:space="preserve"> seinen </w:t>
      </w:r>
      <w:proofErr w:type="spellStart"/>
      <w:r>
        <w:t>mund</w:t>
      </w:r>
      <w:proofErr w:type="spellEnd"/>
      <w:r>
        <w:br/>
        <w:t>mit Essig gelassen;</w:t>
      </w:r>
      <w:r>
        <w:br/>
        <w:t xml:space="preserve">Da gab er </w:t>
      </w:r>
      <w:proofErr w:type="spellStart"/>
      <w:r>
        <w:t>auff</w:t>
      </w:r>
      <w:proofErr w:type="spellEnd"/>
      <w:r>
        <w:t xml:space="preserve"> seinen </w:t>
      </w:r>
      <w:proofErr w:type="spellStart"/>
      <w:r>
        <w:t>Geyst</w:t>
      </w:r>
      <w:proofErr w:type="spellEnd"/>
      <w:r>
        <w:t>,</w:t>
      </w:r>
      <w:r>
        <w:br/>
      </w:r>
      <w:proofErr w:type="spellStart"/>
      <w:r>
        <w:t>vnd</w:t>
      </w:r>
      <w:proofErr w:type="spellEnd"/>
      <w:r>
        <w:t xml:space="preserve"> die </w:t>
      </w:r>
      <w:proofErr w:type="spellStart"/>
      <w:r>
        <w:t>erd</w:t>
      </w:r>
      <w:proofErr w:type="spellEnd"/>
      <w:r>
        <w:t xml:space="preserve"> erbebet,</w:t>
      </w:r>
      <w:r>
        <w:br/>
        <w:t xml:space="preserve">des Tempels </w:t>
      </w:r>
      <w:proofErr w:type="spellStart"/>
      <w:r>
        <w:t>vorhang</w:t>
      </w:r>
      <w:proofErr w:type="spellEnd"/>
      <w:r>
        <w:t xml:space="preserve"> </w:t>
      </w:r>
      <w:proofErr w:type="spellStart"/>
      <w:r>
        <w:t>zerreyß</w:t>
      </w:r>
      <w:proofErr w:type="spellEnd"/>
      <w:r>
        <w:br/>
      </w:r>
      <w:proofErr w:type="spellStart"/>
      <w:r>
        <w:t>vnd</w:t>
      </w:r>
      <w:proofErr w:type="spellEnd"/>
      <w:r>
        <w:t xml:space="preserve"> manch </w:t>
      </w:r>
      <w:proofErr w:type="spellStart"/>
      <w:r>
        <w:t>Felß</w:t>
      </w:r>
      <w:proofErr w:type="spellEnd"/>
      <w:r>
        <w:t xml:space="preserve"> </w:t>
      </w:r>
      <w:proofErr w:type="spellStart"/>
      <w:r>
        <w:t>zerklübet</w:t>
      </w:r>
      <w:proofErr w:type="spellEnd"/>
      <w:r>
        <w:t>.</w:t>
      </w:r>
    </w:p>
    <w:p w14:paraId="25A5AC95" w14:textId="77777777" w:rsidR="00144456" w:rsidRDefault="00144456" w:rsidP="00144456">
      <w:pPr>
        <w:pStyle w:val="StandardWeb"/>
      </w:pPr>
      <w:r>
        <w:t xml:space="preserve">Da man </w:t>
      </w:r>
      <w:proofErr w:type="spellStart"/>
      <w:r>
        <w:t>het</w:t>
      </w:r>
      <w:proofErr w:type="spellEnd"/>
      <w:r>
        <w:t xml:space="preserve"> zur Vesper </w:t>
      </w:r>
      <w:proofErr w:type="spellStart"/>
      <w:r>
        <w:t>zeyt</w:t>
      </w:r>
      <w:proofErr w:type="spellEnd"/>
      <w:r>
        <w:br/>
        <w:t xml:space="preserve">die </w:t>
      </w:r>
      <w:proofErr w:type="spellStart"/>
      <w:r>
        <w:t>schechher</w:t>
      </w:r>
      <w:proofErr w:type="spellEnd"/>
      <w:r>
        <w:t xml:space="preserve"> zerbrochen,</w:t>
      </w:r>
      <w:r>
        <w:br/>
        <w:t xml:space="preserve">Ward Jesus </w:t>
      </w:r>
      <w:proofErr w:type="spellStart"/>
      <w:r>
        <w:t>inn</w:t>
      </w:r>
      <w:proofErr w:type="spellEnd"/>
      <w:r>
        <w:t xml:space="preserve"> seine </w:t>
      </w:r>
      <w:proofErr w:type="spellStart"/>
      <w:r>
        <w:t>seyt</w:t>
      </w:r>
      <w:proofErr w:type="spellEnd"/>
      <w:r>
        <w:br/>
        <w:t xml:space="preserve">mit </w:t>
      </w:r>
      <w:proofErr w:type="spellStart"/>
      <w:r>
        <w:t>eim</w:t>
      </w:r>
      <w:proofErr w:type="spellEnd"/>
      <w:r>
        <w:t xml:space="preserve"> </w:t>
      </w:r>
      <w:proofErr w:type="spellStart"/>
      <w:r>
        <w:t>Sper</w:t>
      </w:r>
      <w:proofErr w:type="spellEnd"/>
      <w:r>
        <w:t xml:space="preserve"> gestochen,</w:t>
      </w:r>
      <w:r>
        <w:br/>
      </w:r>
      <w:proofErr w:type="spellStart"/>
      <w:r>
        <w:t>Darauß</w:t>
      </w:r>
      <w:proofErr w:type="spellEnd"/>
      <w:r>
        <w:t xml:space="preserve"> </w:t>
      </w:r>
      <w:proofErr w:type="spellStart"/>
      <w:r>
        <w:t>blut</w:t>
      </w:r>
      <w:proofErr w:type="spellEnd"/>
      <w:r>
        <w:t xml:space="preserve"> </w:t>
      </w:r>
      <w:proofErr w:type="spellStart"/>
      <w:r>
        <w:t>vnd</w:t>
      </w:r>
      <w:proofErr w:type="spellEnd"/>
      <w:r>
        <w:t xml:space="preserve"> </w:t>
      </w:r>
      <w:proofErr w:type="spellStart"/>
      <w:r>
        <w:t>wasser</w:t>
      </w:r>
      <w:proofErr w:type="spellEnd"/>
      <w:r>
        <w:t xml:space="preserve"> </w:t>
      </w:r>
      <w:proofErr w:type="spellStart"/>
      <w:r>
        <w:t>rhan</w:t>
      </w:r>
      <w:proofErr w:type="spellEnd"/>
      <w:r>
        <w:t>,</w:t>
      </w:r>
      <w:r>
        <w:br/>
        <w:t xml:space="preserve">die </w:t>
      </w:r>
      <w:proofErr w:type="spellStart"/>
      <w:r>
        <w:t>Schriefft</w:t>
      </w:r>
      <w:proofErr w:type="spellEnd"/>
      <w:r>
        <w:t xml:space="preserve"> zu erfüllen,</w:t>
      </w:r>
      <w:r>
        <w:br/>
        <w:t xml:space="preserve">wie Johannes </w:t>
      </w:r>
      <w:proofErr w:type="spellStart"/>
      <w:r>
        <w:t>zeyget</w:t>
      </w:r>
      <w:proofErr w:type="spellEnd"/>
      <w:r>
        <w:t xml:space="preserve"> an,</w:t>
      </w:r>
      <w:r>
        <w:br/>
        <w:t xml:space="preserve">nur </w:t>
      </w:r>
      <w:proofErr w:type="spellStart"/>
      <w:r>
        <w:t>vmb</w:t>
      </w:r>
      <w:proofErr w:type="spellEnd"/>
      <w:r>
        <w:t xml:space="preserve"> </w:t>
      </w:r>
      <w:proofErr w:type="spellStart"/>
      <w:r>
        <w:t>vnsert</w:t>
      </w:r>
      <w:proofErr w:type="spellEnd"/>
      <w:r>
        <w:t xml:space="preserve"> willen.</w:t>
      </w:r>
    </w:p>
    <w:p w14:paraId="5FDA864D" w14:textId="77777777" w:rsidR="00144456" w:rsidRDefault="00144456" w:rsidP="00144456">
      <w:pPr>
        <w:pStyle w:val="StandardWeb"/>
      </w:pPr>
      <w:r>
        <w:t xml:space="preserve">Da der tag sein ende </w:t>
      </w:r>
      <w:proofErr w:type="spellStart"/>
      <w:r>
        <w:t>namm</w:t>
      </w:r>
      <w:proofErr w:type="spellEnd"/>
      <w:r>
        <w:t>,</w:t>
      </w:r>
      <w:r>
        <w:br/>
        <w:t xml:space="preserve">der </w:t>
      </w:r>
      <w:proofErr w:type="spellStart"/>
      <w:r>
        <w:t>abent</w:t>
      </w:r>
      <w:proofErr w:type="spellEnd"/>
      <w:r>
        <w:t xml:space="preserve"> war kommen,</w:t>
      </w:r>
      <w:r>
        <w:br/>
        <w:t xml:space="preserve">Ward Jesus </w:t>
      </w:r>
      <w:proofErr w:type="spellStart"/>
      <w:r>
        <w:t>vons</w:t>
      </w:r>
      <w:proofErr w:type="spellEnd"/>
      <w:r>
        <w:t xml:space="preserve"> </w:t>
      </w:r>
      <w:proofErr w:type="spellStart"/>
      <w:r>
        <w:t>Creutzes</w:t>
      </w:r>
      <w:proofErr w:type="spellEnd"/>
      <w:r>
        <w:t xml:space="preserve"> stamm</w:t>
      </w:r>
      <w:r>
        <w:br/>
        <w:t>durch Joseph genommen,</w:t>
      </w:r>
      <w:r>
        <w:br/>
        <w:t xml:space="preserve">Herrlich nach Jüdischer </w:t>
      </w:r>
      <w:proofErr w:type="spellStart"/>
      <w:r>
        <w:t>art</w:t>
      </w:r>
      <w:proofErr w:type="spellEnd"/>
      <w:r>
        <w:br/>
      </w:r>
      <w:proofErr w:type="spellStart"/>
      <w:r>
        <w:t>inn</w:t>
      </w:r>
      <w:proofErr w:type="spellEnd"/>
      <w:r>
        <w:t xml:space="preserve"> ein Grab </w:t>
      </w:r>
      <w:proofErr w:type="spellStart"/>
      <w:r>
        <w:t>geleget</w:t>
      </w:r>
      <w:proofErr w:type="spellEnd"/>
      <w:r>
        <w:t>,</w:t>
      </w:r>
      <w:r>
        <w:br/>
      </w:r>
      <w:proofErr w:type="spellStart"/>
      <w:r>
        <w:t>alda</w:t>
      </w:r>
      <w:proofErr w:type="spellEnd"/>
      <w:r>
        <w:t xml:space="preserve"> mit </w:t>
      </w:r>
      <w:proofErr w:type="spellStart"/>
      <w:r>
        <w:t>hüttern</w:t>
      </w:r>
      <w:proofErr w:type="spellEnd"/>
      <w:r>
        <w:t xml:space="preserve"> </w:t>
      </w:r>
      <w:proofErr w:type="spellStart"/>
      <w:r>
        <w:t>verwart</w:t>
      </w:r>
      <w:proofErr w:type="spellEnd"/>
      <w:r>
        <w:t>,</w:t>
      </w:r>
      <w:r>
        <w:br/>
        <w:t xml:space="preserve">wie Mattheus </w:t>
      </w:r>
      <w:proofErr w:type="spellStart"/>
      <w:r>
        <w:t>zeyget</w:t>
      </w:r>
      <w:proofErr w:type="spellEnd"/>
      <w:r>
        <w:t>.</w:t>
      </w:r>
    </w:p>
    <w:p w14:paraId="5D5F1E53" w14:textId="77777777" w:rsidR="00144456" w:rsidRDefault="00144456" w:rsidP="00144456">
      <w:pPr>
        <w:pStyle w:val="StandardWeb"/>
      </w:pPr>
      <w:r>
        <w:t xml:space="preserve">O </w:t>
      </w:r>
      <w:proofErr w:type="spellStart"/>
      <w:r>
        <w:t>hilff</w:t>
      </w:r>
      <w:proofErr w:type="spellEnd"/>
      <w:r>
        <w:t>, Christe, Gottes Son,</w:t>
      </w:r>
      <w:r>
        <w:br/>
        <w:t xml:space="preserve">durch dein bitter </w:t>
      </w:r>
      <w:proofErr w:type="spellStart"/>
      <w:r>
        <w:t>leyden</w:t>
      </w:r>
      <w:proofErr w:type="spellEnd"/>
      <w:r>
        <w:t>,</w:t>
      </w:r>
      <w:r>
        <w:br/>
        <w:t xml:space="preserve">Das wir </w:t>
      </w:r>
      <w:proofErr w:type="spellStart"/>
      <w:r>
        <w:t>stetz</w:t>
      </w:r>
      <w:proofErr w:type="spellEnd"/>
      <w:r>
        <w:t xml:space="preserve"> dir </w:t>
      </w:r>
      <w:proofErr w:type="spellStart"/>
      <w:r>
        <w:t>vnterthan</w:t>
      </w:r>
      <w:proofErr w:type="spellEnd"/>
      <w:r>
        <w:br/>
        <w:t xml:space="preserve">all </w:t>
      </w:r>
      <w:proofErr w:type="spellStart"/>
      <w:r>
        <w:t>vntugent</w:t>
      </w:r>
      <w:proofErr w:type="spellEnd"/>
      <w:r>
        <w:t xml:space="preserve"> </w:t>
      </w:r>
      <w:proofErr w:type="spellStart"/>
      <w:r>
        <w:t>meyden</w:t>
      </w:r>
      <w:proofErr w:type="spellEnd"/>
      <w:r>
        <w:t>,</w:t>
      </w:r>
      <w:r>
        <w:br/>
        <w:t xml:space="preserve">Deinen </w:t>
      </w:r>
      <w:proofErr w:type="spellStart"/>
      <w:r>
        <w:t>tod</w:t>
      </w:r>
      <w:proofErr w:type="spellEnd"/>
      <w:r>
        <w:t xml:space="preserve"> </w:t>
      </w:r>
      <w:proofErr w:type="spellStart"/>
      <w:r>
        <w:t>vnd</w:t>
      </w:r>
      <w:proofErr w:type="spellEnd"/>
      <w:r>
        <w:t xml:space="preserve"> sein </w:t>
      </w:r>
      <w:proofErr w:type="spellStart"/>
      <w:r>
        <w:t>vrsach</w:t>
      </w:r>
      <w:proofErr w:type="spellEnd"/>
      <w:r>
        <w:br/>
      </w:r>
      <w:proofErr w:type="spellStart"/>
      <w:r>
        <w:t>fruchtbarlich</w:t>
      </w:r>
      <w:proofErr w:type="spellEnd"/>
      <w:r>
        <w:t xml:space="preserve"> </w:t>
      </w:r>
      <w:proofErr w:type="spellStart"/>
      <w:r>
        <w:t>bedencken</w:t>
      </w:r>
      <w:proofErr w:type="spellEnd"/>
      <w:r>
        <w:t>,</w:t>
      </w:r>
      <w:r>
        <w:br/>
        <w:t xml:space="preserve">dafür, </w:t>
      </w:r>
      <w:proofErr w:type="spellStart"/>
      <w:r>
        <w:t>wiewol</w:t>
      </w:r>
      <w:proofErr w:type="spellEnd"/>
      <w:r>
        <w:t xml:space="preserve"> arm </w:t>
      </w:r>
      <w:proofErr w:type="spellStart"/>
      <w:r>
        <w:t>vnd</w:t>
      </w:r>
      <w:proofErr w:type="spellEnd"/>
      <w:r>
        <w:t xml:space="preserve"> schwach,</w:t>
      </w:r>
      <w:r>
        <w:br/>
        <w:t xml:space="preserve">dir </w:t>
      </w:r>
      <w:proofErr w:type="spellStart"/>
      <w:r>
        <w:t>danckopffer</w:t>
      </w:r>
      <w:proofErr w:type="spellEnd"/>
      <w:r>
        <w:t xml:space="preserve"> </w:t>
      </w:r>
      <w:proofErr w:type="spellStart"/>
      <w:r>
        <w:t>schencken</w:t>
      </w:r>
      <w:proofErr w:type="spellEnd"/>
      <w:r>
        <w:t>. Amen.</w:t>
      </w:r>
    </w:p>
    <w:p w14:paraId="251B34A4" w14:textId="77777777" w:rsidR="00144456" w:rsidRDefault="00144456" w:rsidP="00144456">
      <w:pPr>
        <w:pStyle w:val="berschrift1"/>
      </w:pPr>
      <w:r w:rsidRPr="00B43843">
        <w:t>Christus, der uns selig macht</w:t>
      </w:r>
      <w:r>
        <w:t xml:space="preserve"> (modernisiert)</w:t>
      </w:r>
    </w:p>
    <w:p w14:paraId="1FBF2CEE" w14:textId="77777777" w:rsidR="00144456" w:rsidRDefault="00144456" w:rsidP="00144456">
      <w:pPr>
        <w:pStyle w:val="StandardWeb"/>
      </w:pPr>
      <w:r>
        <w:t>1.) Christus, der uns selig macht,</w:t>
      </w:r>
      <w:r>
        <w:br/>
        <w:t>Kein Bös hat begangen,</w:t>
      </w:r>
      <w:r>
        <w:br/>
        <w:t>Der ward für uns in der Nacht</w:t>
      </w:r>
      <w:r>
        <w:br/>
        <w:t>Als ein Dieb gefangen,</w:t>
      </w:r>
      <w:r>
        <w:br/>
        <w:t xml:space="preserve">Geführt vor gottlose </w:t>
      </w:r>
      <w:proofErr w:type="spellStart"/>
      <w:r>
        <w:t>Leut</w:t>
      </w:r>
      <w:proofErr w:type="spellEnd"/>
      <w:r>
        <w:br/>
        <w:t>Und fälschlich verklaget,</w:t>
      </w:r>
      <w:r>
        <w:br/>
        <w:t xml:space="preserve">Verlacht, verhöhnt und </w:t>
      </w:r>
      <w:proofErr w:type="spellStart"/>
      <w:r>
        <w:t>verspeit</w:t>
      </w:r>
      <w:proofErr w:type="spellEnd"/>
      <w:r>
        <w:t>,</w:t>
      </w:r>
      <w:r>
        <w:br/>
        <w:t>Wie denn die Schrift saget.</w:t>
      </w:r>
    </w:p>
    <w:p w14:paraId="042B6687" w14:textId="77777777" w:rsidR="00144456" w:rsidRDefault="00144456" w:rsidP="00144456">
      <w:pPr>
        <w:pStyle w:val="StandardWeb"/>
      </w:pPr>
      <w:r>
        <w:t xml:space="preserve">2.) In der ersten </w:t>
      </w:r>
      <w:proofErr w:type="spellStart"/>
      <w:r>
        <w:t>Tagesstund</w:t>
      </w:r>
      <w:proofErr w:type="spellEnd"/>
      <w:r>
        <w:br/>
        <w:t>Ward er unbescheiden,</w:t>
      </w:r>
      <w:r>
        <w:br/>
        <w:t>Als ein Mörder, dargestellt</w:t>
      </w:r>
      <w:r>
        <w:br/>
      </w:r>
      <w:proofErr w:type="spellStart"/>
      <w:r>
        <w:t>Pilato</w:t>
      </w:r>
      <w:proofErr w:type="spellEnd"/>
      <w:r>
        <w:t>, dem Heiden.</w:t>
      </w:r>
      <w:r>
        <w:br/>
        <w:t>Der ihn unschuldig befand,</w:t>
      </w:r>
      <w:r>
        <w:br/>
      </w:r>
      <w:proofErr w:type="spellStart"/>
      <w:r>
        <w:t>Ohn</w:t>
      </w:r>
      <w:proofErr w:type="spellEnd"/>
      <w:r>
        <w:t xml:space="preserve"> </w:t>
      </w:r>
      <w:proofErr w:type="spellStart"/>
      <w:r>
        <w:t>Ursach</w:t>
      </w:r>
      <w:proofErr w:type="spellEnd"/>
      <w:r>
        <w:t xml:space="preserve"> des Todes.</w:t>
      </w:r>
      <w:r>
        <w:br/>
        <w:t xml:space="preserve">Ihn </w:t>
      </w:r>
      <w:proofErr w:type="spellStart"/>
      <w:r>
        <w:t>derhalben</w:t>
      </w:r>
      <w:proofErr w:type="spellEnd"/>
      <w:r>
        <w:t xml:space="preserve"> von sich </w:t>
      </w:r>
      <w:proofErr w:type="spellStart"/>
      <w:r>
        <w:t>sandt</w:t>
      </w:r>
      <w:proofErr w:type="spellEnd"/>
      <w:r>
        <w:br/>
        <w:t>Zum König Herodes.</w:t>
      </w:r>
    </w:p>
    <w:p w14:paraId="10090823" w14:textId="77777777" w:rsidR="00144456" w:rsidRDefault="00144456" w:rsidP="00144456">
      <w:pPr>
        <w:pStyle w:val="StandardWeb"/>
      </w:pPr>
      <w:r>
        <w:t>3.) Um drei ward der Gottessohn</w:t>
      </w:r>
      <w:r>
        <w:br/>
        <w:t>Mit Geißeln geschmissen</w:t>
      </w:r>
      <w:r>
        <w:br/>
        <w:t xml:space="preserve">Und sein Haupt mit einer </w:t>
      </w:r>
      <w:proofErr w:type="spellStart"/>
      <w:r>
        <w:t>Kron</w:t>
      </w:r>
      <w:proofErr w:type="spellEnd"/>
      <w:r>
        <w:br/>
        <w:t>Von Dornen verrissen.</w:t>
      </w:r>
      <w:r>
        <w:br/>
        <w:t>Gekleidet zum Hohn und Spott ward</w:t>
      </w:r>
      <w:r>
        <w:br/>
        <w:t>Er sehr geschlagen</w:t>
      </w:r>
      <w:r>
        <w:br/>
        <w:t>Und das Kreuz zu seinem Tod</w:t>
      </w:r>
      <w:r>
        <w:br/>
        <w:t>Musst er selber tragen.</w:t>
      </w:r>
    </w:p>
    <w:p w14:paraId="4589D7F1" w14:textId="77777777" w:rsidR="00144456" w:rsidRDefault="00144456" w:rsidP="00144456">
      <w:pPr>
        <w:pStyle w:val="StandardWeb"/>
      </w:pPr>
      <w:r>
        <w:t>4.) Um sechs ward er nackt und bloß</w:t>
      </w:r>
      <w:r>
        <w:br/>
        <w:t>An das Kreuz geschlagen,</w:t>
      </w:r>
      <w:r>
        <w:br/>
        <w:t>An dem er sein Blut vergoss,</w:t>
      </w:r>
      <w:r>
        <w:br/>
        <w:t>Betet mit Wehklagen.</w:t>
      </w:r>
      <w:r>
        <w:br/>
        <w:t>Die Zuseher spotten sein,</w:t>
      </w:r>
      <w:r>
        <w:br/>
        <w:t>Auch die bei ihm hingen,</w:t>
      </w:r>
      <w:r>
        <w:br/>
        <w:t>Bis die Sonn auch ihren Schein</w:t>
      </w:r>
      <w:r>
        <w:br/>
        <w:t>Entzog solchen Dingen.</w:t>
      </w:r>
    </w:p>
    <w:p w14:paraId="542E1F5A" w14:textId="77777777" w:rsidR="00144456" w:rsidRDefault="00144456" w:rsidP="00144456">
      <w:pPr>
        <w:pStyle w:val="StandardWeb"/>
      </w:pPr>
      <w:r>
        <w:t xml:space="preserve">5.) Jesus schrie zur neunten </w:t>
      </w:r>
      <w:proofErr w:type="spellStart"/>
      <w:r>
        <w:t>Stund</w:t>
      </w:r>
      <w:proofErr w:type="spellEnd"/>
      <w:r>
        <w:t>,</w:t>
      </w:r>
      <w:r>
        <w:br/>
        <w:t>Klaget sich verlassen.</w:t>
      </w:r>
      <w:r>
        <w:br/>
        <w:t xml:space="preserve">Bald ward </w:t>
      </w:r>
      <w:proofErr w:type="spellStart"/>
      <w:r>
        <w:t>Gall</w:t>
      </w:r>
      <w:proofErr w:type="spellEnd"/>
      <w:r>
        <w:t xml:space="preserve"> in seinen Mund</w:t>
      </w:r>
      <w:r>
        <w:br/>
        <w:t>Mit Essig gelassen:</w:t>
      </w:r>
      <w:r>
        <w:br/>
        <w:t>Da gab er auf seinen Geist</w:t>
      </w:r>
      <w:r>
        <w:br/>
        <w:t xml:space="preserve">Und die </w:t>
      </w:r>
      <w:proofErr w:type="spellStart"/>
      <w:r>
        <w:t>Erd</w:t>
      </w:r>
      <w:proofErr w:type="spellEnd"/>
      <w:r>
        <w:t xml:space="preserve"> erbebet.</w:t>
      </w:r>
      <w:r>
        <w:br/>
        <w:t>Des Tempels Vorhang zerriss</w:t>
      </w:r>
      <w:r>
        <w:br/>
        <w:t xml:space="preserve">Und manch Fels </w:t>
      </w:r>
      <w:proofErr w:type="spellStart"/>
      <w:r>
        <w:t>zerklöbet</w:t>
      </w:r>
      <w:proofErr w:type="spellEnd"/>
      <w:r>
        <w:t>.</w:t>
      </w:r>
    </w:p>
    <w:p w14:paraId="0875A1A1" w14:textId="77777777" w:rsidR="00144456" w:rsidRDefault="00144456" w:rsidP="00144456">
      <w:pPr>
        <w:pStyle w:val="StandardWeb"/>
      </w:pPr>
      <w:r>
        <w:t xml:space="preserve">6.) Da man </w:t>
      </w:r>
      <w:proofErr w:type="spellStart"/>
      <w:r>
        <w:t>hatt</w:t>
      </w:r>
      <w:proofErr w:type="spellEnd"/>
      <w:r>
        <w:t>‘ zur Vesperzeit</w:t>
      </w:r>
      <w:r>
        <w:br/>
        <w:t>Die Schächer zerbrochen,</w:t>
      </w:r>
      <w:r>
        <w:br/>
        <w:t>Ward Jesus in seine Seit‘</w:t>
      </w:r>
      <w:r>
        <w:br/>
        <w:t xml:space="preserve">Mit </w:t>
      </w:r>
      <w:proofErr w:type="spellStart"/>
      <w:r>
        <w:t>ein’m</w:t>
      </w:r>
      <w:proofErr w:type="spellEnd"/>
      <w:r>
        <w:t xml:space="preserve"> Speer gestochen.</w:t>
      </w:r>
      <w:r>
        <w:br/>
        <w:t>Daraus Blut und Wasser rann,</w:t>
      </w:r>
      <w:r>
        <w:br/>
        <w:t>Die Schrift zu erfüllen,</w:t>
      </w:r>
      <w:r>
        <w:br/>
        <w:t>Wie Johannes zeiget an,</w:t>
      </w:r>
      <w:r>
        <w:br/>
        <w:t xml:space="preserve">Nur um </w:t>
      </w:r>
      <w:proofErr w:type="spellStart"/>
      <w:r>
        <w:t>unsert</w:t>
      </w:r>
      <w:proofErr w:type="spellEnd"/>
      <w:r>
        <w:t xml:space="preserve"> Willen.</w:t>
      </w:r>
    </w:p>
    <w:p w14:paraId="23C6607A" w14:textId="77777777" w:rsidR="00144456" w:rsidRDefault="00144456" w:rsidP="00144456">
      <w:pPr>
        <w:pStyle w:val="StandardWeb"/>
      </w:pPr>
      <w:r>
        <w:t>7.) Da der Tag sein Ende nahm</w:t>
      </w:r>
      <w:r>
        <w:br/>
        <w:t>Der Abend war kommen,</w:t>
      </w:r>
      <w:r>
        <w:br/>
        <w:t>Ward Jesus vom Kreuzesstamm</w:t>
      </w:r>
      <w:r>
        <w:br/>
        <w:t>Durch Joseph genommen.</w:t>
      </w:r>
      <w:r>
        <w:br/>
        <w:t>Herrlich nach jüdischer Art</w:t>
      </w:r>
      <w:r>
        <w:br/>
        <w:t xml:space="preserve">In ein Grab </w:t>
      </w:r>
      <w:proofErr w:type="spellStart"/>
      <w:r>
        <w:t>geleget</w:t>
      </w:r>
      <w:proofErr w:type="spellEnd"/>
      <w:r>
        <w:br/>
        <w:t>Allda mit Hütern verwahrt,</w:t>
      </w:r>
      <w:r>
        <w:br/>
        <w:t>Wie Matthäus zeuget.</w:t>
      </w:r>
    </w:p>
    <w:p w14:paraId="0C6FEAA3" w14:textId="77777777" w:rsidR="00144456" w:rsidRDefault="00144456" w:rsidP="00144456">
      <w:pPr>
        <w:pStyle w:val="StandardWeb"/>
      </w:pPr>
      <w:r>
        <w:t>8.) O hilf, Christe, Gottes Sohn!</w:t>
      </w:r>
      <w:r>
        <w:br/>
        <w:t>Durch dein bitter Leiden</w:t>
      </w:r>
      <w:r>
        <w:br/>
        <w:t>Dass wir dir stets Untertan</w:t>
      </w:r>
      <w:r>
        <w:br/>
        <w:t>All Untugend meiden.</w:t>
      </w:r>
      <w:r>
        <w:br/>
        <w:t xml:space="preserve">Deinen Tod und sein </w:t>
      </w:r>
      <w:proofErr w:type="spellStart"/>
      <w:r>
        <w:t>Ursach</w:t>
      </w:r>
      <w:proofErr w:type="spellEnd"/>
      <w:r>
        <w:t>‘</w:t>
      </w:r>
      <w:r>
        <w:br/>
      </w:r>
      <w:proofErr w:type="spellStart"/>
      <w:r>
        <w:t>Fruchtbarlich</w:t>
      </w:r>
      <w:proofErr w:type="spellEnd"/>
      <w:r>
        <w:t xml:space="preserve"> bedenken.</w:t>
      </w:r>
      <w:r>
        <w:br/>
        <w:t>Dafür wiewohl arm und schwach,</w:t>
      </w:r>
      <w:r>
        <w:br/>
        <w:t>Dir Dankopfer schenken.</w:t>
      </w:r>
    </w:p>
    <w:p w14:paraId="3C89192D" w14:textId="77777777" w:rsidR="00144456" w:rsidRDefault="00144456" w:rsidP="00144456">
      <w:pPr>
        <w:pStyle w:val="berschrift1"/>
      </w:pPr>
      <w:r w:rsidRPr="00B43843">
        <w:t>Da Christus geboren war</w:t>
      </w:r>
    </w:p>
    <w:p w14:paraId="7297A265" w14:textId="77777777" w:rsidR="00144456" w:rsidRDefault="00144456" w:rsidP="00144456">
      <w:pPr>
        <w:pStyle w:val="StandardWeb"/>
      </w:pPr>
      <w:r>
        <w:t>1.) Da Christus geboren war,</w:t>
      </w:r>
      <w:r>
        <w:br/>
        <w:t>Freute sich der Engel Schar</w:t>
      </w:r>
      <w:r>
        <w:br/>
        <w:t>Und sangen mit Haufen schön:</w:t>
      </w:r>
      <w:r>
        <w:br/>
        <w:t>Ehr‘ sei Gott im höchsten Thron!</w:t>
      </w:r>
      <w:r>
        <w:br/>
        <w:t xml:space="preserve">Gottes Sohn ist Mensch </w:t>
      </w:r>
      <w:proofErr w:type="spellStart"/>
      <w:r>
        <w:t>geborn</w:t>
      </w:r>
      <w:proofErr w:type="spellEnd"/>
      <w:r>
        <w:t>,</w:t>
      </w:r>
      <w:r>
        <w:br/>
        <w:t xml:space="preserve">Hat versöhnt </w:t>
      </w:r>
      <w:proofErr w:type="spellStart"/>
      <w:r>
        <w:t>sein’s</w:t>
      </w:r>
      <w:proofErr w:type="spellEnd"/>
      <w:r>
        <w:t xml:space="preserve"> Vaters Zorn.</w:t>
      </w:r>
      <w:r>
        <w:br/>
        <w:t xml:space="preserve">Freu sich, dem sein </w:t>
      </w:r>
      <w:proofErr w:type="spellStart"/>
      <w:r>
        <w:t>Sünd</w:t>
      </w:r>
      <w:proofErr w:type="spellEnd"/>
      <w:r>
        <w:t>‘ ist Leid.</w:t>
      </w:r>
    </w:p>
    <w:p w14:paraId="3E3DEEBC" w14:textId="77777777" w:rsidR="00144456" w:rsidRDefault="00144456" w:rsidP="00144456">
      <w:pPr>
        <w:pStyle w:val="StandardWeb"/>
      </w:pPr>
      <w:r>
        <w:t>2.) Die Hirten erschraken ganz</w:t>
      </w:r>
      <w:r>
        <w:br/>
        <w:t>Vor der Engel hellem Glanz.</w:t>
      </w:r>
      <w:r>
        <w:br/>
        <w:t>Hörten fröhlich die neue Mär,</w:t>
      </w:r>
      <w:r>
        <w:br/>
        <w:t>Dass Christus geboren wär.</w:t>
      </w:r>
      <w:r>
        <w:br/>
        <w:t xml:space="preserve">Gottes Sohn ist Mensch </w:t>
      </w:r>
      <w:proofErr w:type="spellStart"/>
      <w:r>
        <w:t>geborn</w:t>
      </w:r>
      <w:proofErr w:type="spellEnd"/>
      <w:r>
        <w:t>,</w:t>
      </w:r>
      <w:r>
        <w:br/>
        <w:t xml:space="preserve">Hat versöhnt </w:t>
      </w:r>
      <w:proofErr w:type="spellStart"/>
      <w:r>
        <w:t>sein’s</w:t>
      </w:r>
      <w:proofErr w:type="spellEnd"/>
      <w:r>
        <w:t xml:space="preserve"> Vaters Zorn.</w:t>
      </w:r>
      <w:r>
        <w:br/>
        <w:t xml:space="preserve">Freu sich, dem sein </w:t>
      </w:r>
      <w:proofErr w:type="spellStart"/>
      <w:r>
        <w:t>Sünd</w:t>
      </w:r>
      <w:proofErr w:type="spellEnd"/>
      <w:r>
        <w:t>‘ ist Leid.</w:t>
      </w:r>
    </w:p>
    <w:p w14:paraId="68FC6774" w14:textId="77777777" w:rsidR="00144456" w:rsidRDefault="00144456" w:rsidP="00144456">
      <w:pPr>
        <w:pStyle w:val="StandardWeb"/>
      </w:pPr>
      <w:r>
        <w:t>3.) Sie suchten das Kindelein</w:t>
      </w:r>
      <w:r>
        <w:br/>
        <w:t xml:space="preserve">Eingehüllt in </w:t>
      </w:r>
      <w:proofErr w:type="spellStart"/>
      <w:r>
        <w:t>Windelein</w:t>
      </w:r>
      <w:proofErr w:type="spellEnd"/>
      <w:r>
        <w:t>,</w:t>
      </w:r>
      <w:r>
        <w:br/>
        <w:t xml:space="preserve">Wie der Engel hat </w:t>
      </w:r>
      <w:proofErr w:type="spellStart"/>
      <w:r>
        <w:t>vermeldt</w:t>
      </w:r>
      <w:proofErr w:type="spellEnd"/>
      <w:r>
        <w:t>,</w:t>
      </w:r>
      <w:r>
        <w:br/>
        <w:t>Welches trägt die ganze Welt.</w:t>
      </w:r>
      <w:r>
        <w:br/>
        <w:t xml:space="preserve">Gottes Sohn ist Mensch </w:t>
      </w:r>
      <w:proofErr w:type="spellStart"/>
      <w:r>
        <w:t>geborn</w:t>
      </w:r>
      <w:proofErr w:type="spellEnd"/>
      <w:r>
        <w:t>,</w:t>
      </w:r>
      <w:r>
        <w:br/>
        <w:t xml:space="preserve">Hat versöhnt </w:t>
      </w:r>
      <w:proofErr w:type="spellStart"/>
      <w:r>
        <w:t>sein’s</w:t>
      </w:r>
      <w:proofErr w:type="spellEnd"/>
      <w:r>
        <w:t xml:space="preserve"> Vaters Zorn.</w:t>
      </w:r>
      <w:r>
        <w:br/>
        <w:t xml:space="preserve">Freu sich, dem sein </w:t>
      </w:r>
      <w:proofErr w:type="spellStart"/>
      <w:r>
        <w:t>Sünd</w:t>
      </w:r>
      <w:proofErr w:type="spellEnd"/>
      <w:r>
        <w:t>‘ ist Leid.</w:t>
      </w:r>
    </w:p>
    <w:p w14:paraId="3619C015" w14:textId="77777777" w:rsidR="00144456" w:rsidRDefault="00144456" w:rsidP="00144456">
      <w:pPr>
        <w:pStyle w:val="StandardWeb"/>
      </w:pPr>
      <w:r>
        <w:t>4.) Sie fanden das Kindlein zart,</w:t>
      </w:r>
      <w:r>
        <w:br/>
        <w:t>Liegend in der Krippen hart</w:t>
      </w:r>
      <w:r>
        <w:br/>
        <w:t>Bei dem Vieh im finstern Stall,</w:t>
      </w:r>
      <w:r>
        <w:br/>
      </w:r>
      <w:proofErr w:type="spellStart"/>
      <w:r>
        <w:t>Welch’s</w:t>
      </w:r>
      <w:proofErr w:type="spellEnd"/>
      <w:r>
        <w:t xml:space="preserve"> die Stern‘ erschaffen all‘.</w:t>
      </w:r>
      <w:r>
        <w:br/>
        <w:t xml:space="preserve">Gottes Sohn ist Mensch </w:t>
      </w:r>
      <w:proofErr w:type="spellStart"/>
      <w:r>
        <w:t>geborn</w:t>
      </w:r>
      <w:proofErr w:type="spellEnd"/>
      <w:r>
        <w:t>,</w:t>
      </w:r>
      <w:r>
        <w:br/>
        <w:t xml:space="preserve">Hat versöhnt </w:t>
      </w:r>
      <w:proofErr w:type="spellStart"/>
      <w:r>
        <w:t>sein’s</w:t>
      </w:r>
      <w:proofErr w:type="spellEnd"/>
      <w:r>
        <w:t xml:space="preserve"> Vaters Zorn.</w:t>
      </w:r>
      <w:r>
        <w:br/>
        <w:t xml:space="preserve">Freu sich, dem sein </w:t>
      </w:r>
      <w:proofErr w:type="spellStart"/>
      <w:r>
        <w:t>Sünd</w:t>
      </w:r>
      <w:proofErr w:type="spellEnd"/>
      <w:r>
        <w:t>‘ ist Leid.</w:t>
      </w:r>
    </w:p>
    <w:p w14:paraId="14EAB189" w14:textId="77777777" w:rsidR="00144456" w:rsidRDefault="00144456" w:rsidP="00144456">
      <w:pPr>
        <w:pStyle w:val="StandardWeb"/>
      </w:pPr>
      <w:r>
        <w:t>5.) Aus der Mutter Brust so fein</w:t>
      </w:r>
      <w:r>
        <w:br/>
        <w:t>Nähret sich das Kindelein,</w:t>
      </w:r>
      <w:r>
        <w:br/>
      </w:r>
      <w:proofErr w:type="spellStart"/>
      <w:r>
        <w:t>Welch’s</w:t>
      </w:r>
      <w:proofErr w:type="spellEnd"/>
      <w:r>
        <w:t xml:space="preserve"> durch sein göttliche Kraft</w:t>
      </w:r>
      <w:r>
        <w:br/>
        <w:t>Allem Vieh sein Futter schafft.</w:t>
      </w:r>
      <w:r>
        <w:br/>
        <w:t xml:space="preserve">Gottes Sohn ist Mensch </w:t>
      </w:r>
      <w:proofErr w:type="spellStart"/>
      <w:r>
        <w:t>geborn</w:t>
      </w:r>
      <w:proofErr w:type="spellEnd"/>
      <w:r>
        <w:t>,</w:t>
      </w:r>
      <w:r>
        <w:br/>
        <w:t xml:space="preserve">Hat versöhnt </w:t>
      </w:r>
      <w:proofErr w:type="spellStart"/>
      <w:r>
        <w:t>sein’s</w:t>
      </w:r>
      <w:proofErr w:type="spellEnd"/>
      <w:r>
        <w:t xml:space="preserve"> Vaters Zorn.</w:t>
      </w:r>
      <w:r>
        <w:br/>
        <w:t xml:space="preserve">Freu sich, dem sein </w:t>
      </w:r>
      <w:proofErr w:type="spellStart"/>
      <w:r>
        <w:t>Sünd</w:t>
      </w:r>
      <w:proofErr w:type="spellEnd"/>
      <w:r>
        <w:t>‘ ist Leid.</w:t>
      </w:r>
    </w:p>
    <w:p w14:paraId="0AA98853" w14:textId="77777777" w:rsidR="00144456" w:rsidRDefault="00144456" w:rsidP="00144456">
      <w:pPr>
        <w:pStyle w:val="StandardWeb"/>
      </w:pPr>
      <w:r>
        <w:t>6.) Solch große Barmherzigkeit</w:t>
      </w:r>
      <w:r>
        <w:br/>
        <w:t>Lasst und preisen alle Zeit,</w:t>
      </w:r>
      <w:r>
        <w:br/>
        <w:t>In Gottesfurcht und Glauben rein</w:t>
      </w:r>
      <w:r>
        <w:br/>
        <w:t>Mit Geduld gehorsam sein.</w:t>
      </w:r>
      <w:r>
        <w:br/>
        <w:t xml:space="preserve">Gottes Sohn ist Mensch </w:t>
      </w:r>
      <w:proofErr w:type="spellStart"/>
      <w:r>
        <w:t>geborn</w:t>
      </w:r>
      <w:proofErr w:type="spellEnd"/>
      <w:r>
        <w:t>,</w:t>
      </w:r>
      <w:r>
        <w:br/>
        <w:t xml:space="preserve">Hat versöhnt </w:t>
      </w:r>
      <w:proofErr w:type="spellStart"/>
      <w:r>
        <w:t>sein’s</w:t>
      </w:r>
      <w:proofErr w:type="spellEnd"/>
      <w:r>
        <w:t xml:space="preserve"> Vaters Zorn.</w:t>
      </w:r>
      <w:r>
        <w:br/>
        <w:t xml:space="preserve">Freu sich, dem sein </w:t>
      </w:r>
      <w:proofErr w:type="spellStart"/>
      <w:r>
        <w:t>Sünd</w:t>
      </w:r>
      <w:proofErr w:type="spellEnd"/>
      <w:r>
        <w:t>‘ ist Leid.</w:t>
      </w:r>
    </w:p>
    <w:p w14:paraId="24DF8A6E" w14:textId="77777777" w:rsidR="00144456" w:rsidRDefault="00144456" w:rsidP="00144456">
      <w:pPr>
        <w:pStyle w:val="berschrift1"/>
      </w:pPr>
      <w:r w:rsidRPr="00B9046D">
        <w:t xml:space="preserve">Da Christus von uns scheiden </w:t>
      </w:r>
      <w:proofErr w:type="spellStart"/>
      <w:r w:rsidRPr="00B9046D">
        <w:t>wolt</w:t>
      </w:r>
      <w:proofErr w:type="spellEnd"/>
    </w:p>
    <w:p w14:paraId="2ECE733B" w14:textId="77777777" w:rsidR="00144456" w:rsidRDefault="00144456" w:rsidP="00144456">
      <w:pPr>
        <w:pStyle w:val="StandardWeb"/>
      </w:pPr>
      <w:r>
        <w:rPr>
          <w:rStyle w:val="Fett"/>
        </w:rPr>
        <w:t>Von dem Testament des Herren, etc.</w:t>
      </w:r>
    </w:p>
    <w:p w14:paraId="41276D09" w14:textId="77777777" w:rsidR="00144456" w:rsidRDefault="00144456" w:rsidP="00144456">
      <w:pPr>
        <w:pStyle w:val="StandardWeb"/>
      </w:pPr>
      <w:r>
        <w:t xml:space="preserve">1. Da Christus von uns scheiden </w:t>
      </w:r>
      <w:proofErr w:type="spellStart"/>
      <w:r>
        <w:t>wolt</w:t>
      </w:r>
      <w:proofErr w:type="spellEnd"/>
      <w:r>
        <w:br/>
        <w:t xml:space="preserve">und sich </w:t>
      </w:r>
      <w:proofErr w:type="spellStart"/>
      <w:r>
        <w:t>opffern</w:t>
      </w:r>
      <w:proofErr w:type="spellEnd"/>
      <w:r>
        <w:t xml:space="preserve"> für unser schult,</w:t>
      </w:r>
      <w:r>
        <w:br/>
        <w:t xml:space="preserve">Verordnet er uns </w:t>
      </w:r>
      <w:proofErr w:type="spellStart"/>
      <w:r>
        <w:t>brot</w:t>
      </w:r>
      <w:proofErr w:type="spellEnd"/>
      <w:r>
        <w:t xml:space="preserve"> und wein,</w:t>
      </w:r>
      <w:r>
        <w:br/>
        <w:t xml:space="preserve">das es sein leib und </w:t>
      </w:r>
      <w:proofErr w:type="spellStart"/>
      <w:r>
        <w:t>blut</w:t>
      </w:r>
      <w:proofErr w:type="spellEnd"/>
      <w:r>
        <w:t xml:space="preserve"> </w:t>
      </w:r>
      <w:proofErr w:type="spellStart"/>
      <w:r>
        <w:t>solt</w:t>
      </w:r>
      <w:proofErr w:type="spellEnd"/>
      <w:r>
        <w:t xml:space="preserve"> sein.</w:t>
      </w:r>
    </w:p>
    <w:p w14:paraId="208EBA81" w14:textId="77777777" w:rsidR="00144456" w:rsidRDefault="00144456" w:rsidP="00144456">
      <w:pPr>
        <w:pStyle w:val="StandardWeb"/>
      </w:pPr>
      <w:r>
        <w:t xml:space="preserve">2. </w:t>
      </w:r>
      <w:proofErr w:type="spellStart"/>
      <w:r>
        <w:t>Wol</w:t>
      </w:r>
      <w:proofErr w:type="spellEnd"/>
      <w:r>
        <w:t xml:space="preserve"> dem, der ihr </w:t>
      </w:r>
      <w:proofErr w:type="spellStart"/>
      <w:r>
        <w:t>wirdig</w:t>
      </w:r>
      <w:proofErr w:type="spellEnd"/>
      <w:r>
        <w:t xml:space="preserve"> </w:t>
      </w:r>
      <w:proofErr w:type="spellStart"/>
      <w:r>
        <w:t>geneust</w:t>
      </w:r>
      <w:proofErr w:type="spellEnd"/>
      <w:r>
        <w:t>,</w:t>
      </w:r>
      <w:r>
        <w:br/>
        <w:t xml:space="preserve">ihr </w:t>
      </w:r>
      <w:proofErr w:type="spellStart"/>
      <w:r>
        <w:t>warheit</w:t>
      </w:r>
      <w:proofErr w:type="spellEnd"/>
      <w:r>
        <w:t xml:space="preserve"> </w:t>
      </w:r>
      <w:proofErr w:type="spellStart"/>
      <w:r>
        <w:t>inn</w:t>
      </w:r>
      <w:proofErr w:type="spellEnd"/>
      <w:r>
        <w:t xml:space="preserve"> sein </w:t>
      </w:r>
      <w:proofErr w:type="spellStart"/>
      <w:r>
        <w:t>hertz</w:t>
      </w:r>
      <w:proofErr w:type="spellEnd"/>
      <w:r>
        <w:t xml:space="preserve"> </w:t>
      </w:r>
      <w:proofErr w:type="spellStart"/>
      <w:r>
        <w:t>verschleust</w:t>
      </w:r>
      <w:proofErr w:type="spellEnd"/>
      <w:r>
        <w:t>,</w:t>
      </w:r>
      <w:r>
        <w:br/>
        <w:t xml:space="preserve">Denn sie zeuget ihm, das er </w:t>
      </w:r>
      <w:proofErr w:type="spellStart"/>
      <w:r>
        <w:t>frey</w:t>
      </w:r>
      <w:proofErr w:type="spellEnd"/>
      <w:r>
        <w:br/>
        <w:t xml:space="preserve">und ein recht mit </w:t>
      </w:r>
      <w:proofErr w:type="spellStart"/>
      <w:r>
        <w:t>gnoß</w:t>
      </w:r>
      <w:proofErr w:type="spellEnd"/>
      <w:r>
        <w:t xml:space="preserve"> Christi </w:t>
      </w:r>
      <w:proofErr w:type="spellStart"/>
      <w:r>
        <w:t>sey</w:t>
      </w:r>
      <w:proofErr w:type="spellEnd"/>
      <w:r>
        <w:t>.</w:t>
      </w:r>
    </w:p>
    <w:p w14:paraId="1E959E3D" w14:textId="77777777" w:rsidR="00144456" w:rsidRDefault="00144456" w:rsidP="00144456">
      <w:pPr>
        <w:pStyle w:val="StandardWeb"/>
      </w:pPr>
      <w:r>
        <w:t xml:space="preserve">3. Wer sie aber, wie Judas </w:t>
      </w:r>
      <w:proofErr w:type="spellStart"/>
      <w:r>
        <w:t>thet</w:t>
      </w:r>
      <w:proofErr w:type="spellEnd"/>
      <w:r>
        <w:t>,</w:t>
      </w:r>
      <w:r>
        <w:br/>
        <w:t xml:space="preserve">on allen geist </w:t>
      </w:r>
      <w:proofErr w:type="spellStart"/>
      <w:r>
        <w:t>gotes</w:t>
      </w:r>
      <w:proofErr w:type="spellEnd"/>
      <w:r>
        <w:t xml:space="preserve"> </w:t>
      </w:r>
      <w:proofErr w:type="spellStart"/>
      <w:r>
        <w:t>entpfeht</w:t>
      </w:r>
      <w:proofErr w:type="spellEnd"/>
      <w:r>
        <w:t>,</w:t>
      </w:r>
      <w:r>
        <w:br/>
        <w:t xml:space="preserve">Dem </w:t>
      </w:r>
      <w:proofErr w:type="spellStart"/>
      <w:r>
        <w:t>giebet</w:t>
      </w:r>
      <w:proofErr w:type="spellEnd"/>
      <w:r>
        <w:t xml:space="preserve"> sie, wie Paulus spricht,</w:t>
      </w:r>
      <w:r>
        <w:br/>
        <w:t xml:space="preserve">nichts anders denn schult und </w:t>
      </w:r>
      <w:proofErr w:type="spellStart"/>
      <w:r>
        <w:t>gericht</w:t>
      </w:r>
      <w:proofErr w:type="spellEnd"/>
      <w:r>
        <w:t>.</w:t>
      </w:r>
    </w:p>
    <w:p w14:paraId="6CE4468D" w14:textId="77777777" w:rsidR="00144456" w:rsidRDefault="00144456" w:rsidP="00144456">
      <w:pPr>
        <w:pStyle w:val="StandardWeb"/>
      </w:pPr>
      <w:r>
        <w:t xml:space="preserve">4. Wer Christum nicht </w:t>
      </w:r>
      <w:proofErr w:type="spellStart"/>
      <w:r>
        <w:t>imm</w:t>
      </w:r>
      <w:proofErr w:type="spellEnd"/>
      <w:r>
        <w:t xml:space="preserve"> </w:t>
      </w:r>
      <w:proofErr w:type="spellStart"/>
      <w:r>
        <w:t>hertzen</w:t>
      </w:r>
      <w:proofErr w:type="spellEnd"/>
      <w:r>
        <w:t xml:space="preserve"> hat</w:t>
      </w:r>
      <w:r>
        <w:br/>
      </w:r>
      <w:proofErr w:type="spellStart"/>
      <w:r>
        <w:t>sonder</w:t>
      </w:r>
      <w:proofErr w:type="spellEnd"/>
      <w:r>
        <w:t xml:space="preserve"> nur sucht </w:t>
      </w:r>
      <w:proofErr w:type="spellStart"/>
      <w:r>
        <w:t>inn</w:t>
      </w:r>
      <w:proofErr w:type="spellEnd"/>
      <w:r>
        <w:t xml:space="preserve"> wein und </w:t>
      </w:r>
      <w:proofErr w:type="spellStart"/>
      <w:r>
        <w:t>brot</w:t>
      </w:r>
      <w:proofErr w:type="spellEnd"/>
      <w:r>
        <w:t>,</w:t>
      </w:r>
      <w:r>
        <w:br/>
        <w:t xml:space="preserve">Den </w:t>
      </w:r>
      <w:proofErr w:type="spellStart"/>
      <w:r>
        <w:t>betreugt</w:t>
      </w:r>
      <w:proofErr w:type="spellEnd"/>
      <w:r>
        <w:t xml:space="preserve"> seine </w:t>
      </w:r>
      <w:proofErr w:type="spellStart"/>
      <w:r>
        <w:t>zuversicht</w:t>
      </w:r>
      <w:proofErr w:type="spellEnd"/>
      <w:r>
        <w:t>,</w:t>
      </w:r>
      <w:r>
        <w:br/>
        <w:t xml:space="preserve">denn was er sucht, </w:t>
      </w:r>
      <w:proofErr w:type="spellStart"/>
      <w:r>
        <w:t>dz</w:t>
      </w:r>
      <w:proofErr w:type="spellEnd"/>
      <w:r>
        <w:t xml:space="preserve"> </w:t>
      </w:r>
      <w:proofErr w:type="spellStart"/>
      <w:r>
        <w:t>findt</w:t>
      </w:r>
      <w:proofErr w:type="spellEnd"/>
      <w:r>
        <w:t xml:space="preserve"> er nicht.</w:t>
      </w:r>
    </w:p>
    <w:p w14:paraId="0C737880" w14:textId="77777777" w:rsidR="00144456" w:rsidRDefault="00144456" w:rsidP="00144456">
      <w:pPr>
        <w:pStyle w:val="StandardWeb"/>
      </w:pPr>
      <w:r>
        <w:t>5. Wacht, ihr Christen, und seht euch für,</w:t>
      </w:r>
      <w:r>
        <w:br/>
        <w:t xml:space="preserve">das euch kein falsch </w:t>
      </w:r>
      <w:proofErr w:type="spellStart"/>
      <w:r>
        <w:t>prophet</w:t>
      </w:r>
      <w:proofErr w:type="spellEnd"/>
      <w:r>
        <w:t xml:space="preserve"> </w:t>
      </w:r>
      <w:proofErr w:type="spellStart"/>
      <w:r>
        <w:t>verfur</w:t>
      </w:r>
      <w:proofErr w:type="spellEnd"/>
      <w:r>
        <w:t>,</w:t>
      </w:r>
      <w:r>
        <w:br/>
        <w:t xml:space="preserve">Wenn sie </w:t>
      </w:r>
      <w:proofErr w:type="spellStart"/>
      <w:r>
        <w:t>kommenn</w:t>
      </w:r>
      <w:proofErr w:type="spellEnd"/>
      <w:r>
        <w:t xml:space="preserve"> </w:t>
      </w:r>
      <w:proofErr w:type="spellStart"/>
      <w:r>
        <w:t>unnd</w:t>
      </w:r>
      <w:proofErr w:type="spellEnd"/>
      <w:r>
        <w:t xml:space="preserve"> sagen </w:t>
      </w:r>
      <w:proofErr w:type="spellStart"/>
      <w:r>
        <w:t>frey</w:t>
      </w:r>
      <w:proofErr w:type="spellEnd"/>
      <w:r>
        <w:t>,</w:t>
      </w:r>
      <w:r>
        <w:br/>
        <w:t xml:space="preserve">das Christus persönlich da </w:t>
      </w:r>
      <w:proofErr w:type="spellStart"/>
      <w:r>
        <w:t>sey</w:t>
      </w:r>
      <w:proofErr w:type="spellEnd"/>
      <w:r>
        <w:t>.</w:t>
      </w:r>
    </w:p>
    <w:p w14:paraId="44E281EB" w14:textId="77777777" w:rsidR="00144456" w:rsidRDefault="00144456" w:rsidP="00144456">
      <w:pPr>
        <w:pStyle w:val="StandardWeb"/>
      </w:pPr>
      <w:r>
        <w:t xml:space="preserve">6. Die </w:t>
      </w:r>
      <w:proofErr w:type="spellStart"/>
      <w:r>
        <w:t>schriefft</w:t>
      </w:r>
      <w:proofErr w:type="spellEnd"/>
      <w:r>
        <w:t xml:space="preserve"> zeiget uns reichlich an,</w:t>
      </w:r>
      <w:r>
        <w:br/>
        <w:t xml:space="preserve">was Christus </w:t>
      </w:r>
      <w:proofErr w:type="spellStart"/>
      <w:r>
        <w:t>sey</w:t>
      </w:r>
      <w:proofErr w:type="spellEnd"/>
      <w:r>
        <w:t xml:space="preserve"> und was er </w:t>
      </w:r>
      <w:proofErr w:type="spellStart"/>
      <w:r>
        <w:t>kan</w:t>
      </w:r>
      <w:proofErr w:type="spellEnd"/>
      <w:r>
        <w:t>,</w:t>
      </w:r>
      <w:r>
        <w:br/>
        <w:t xml:space="preserve">Auch wie er </w:t>
      </w:r>
      <w:proofErr w:type="spellStart"/>
      <w:r>
        <w:t>sey</w:t>
      </w:r>
      <w:proofErr w:type="spellEnd"/>
      <w:r>
        <w:t xml:space="preserve"> an einem </w:t>
      </w:r>
      <w:proofErr w:type="spellStart"/>
      <w:r>
        <w:t>ort</w:t>
      </w:r>
      <w:proofErr w:type="spellEnd"/>
      <w:r>
        <w:br/>
        <w:t>und nicht auf ein mal hie und dort.</w:t>
      </w:r>
    </w:p>
    <w:p w14:paraId="409EEFC9" w14:textId="77777777" w:rsidR="00144456" w:rsidRDefault="00144456" w:rsidP="00144456">
      <w:pPr>
        <w:pStyle w:val="StandardWeb"/>
      </w:pPr>
      <w:r>
        <w:t xml:space="preserve">7. Leiblich ist er vor </w:t>
      </w:r>
      <w:proofErr w:type="spellStart"/>
      <w:r>
        <w:t>Gotes</w:t>
      </w:r>
      <w:proofErr w:type="spellEnd"/>
      <w:r>
        <w:t xml:space="preserve"> </w:t>
      </w:r>
      <w:proofErr w:type="spellStart"/>
      <w:r>
        <w:t>trohn</w:t>
      </w:r>
      <w:proofErr w:type="spellEnd"/>
      <w:r>
        <w:t>,</w:t>
      </w:r>
      <w:r>
        <w:br/>
        <w:t xml:space="preserve">für uns ein stet </w:t>
      </w:r>
      <w:proofErr w:type="spellStart"/>
      <w:r>
        <w:t>opffer</w:t>
      </w:r>
      <w:proofErr w:type="spellEnd"/>
      <w:r>
        <w:t xml:space="preserve"> zu </w:t>
      </w:r>
      <w:proofErr w:type="spellStart"/>
      <w:r>
        <w:t>thun</w:t>
      </w:r>
      <w:proofErr w:type="spellEnd"/>
      <w:r>
        <w:t>,</w:t>
      </w:r>
      <w:r>
        <w:br/>
        <w:t xml:space="preserve">Aber durch </w:t>
      </w:r>
      <w:proofErr w:type="spellStart"/>
      <w:r>
        <w:t>seinn</w:t>
      </w:r>
      <w:proofErr w:type="spellEnd"/>
      <w:r>
        <w:t xml:space="preserve"> geist ist er hie,</w:t>
      </w:r>
      <w:r>
        <w:br/>
        <w:t>das er uns alle nach sich zieh.</w:t>
      </w:r>
    </w:p>
    <w:p w14:paraId="2C61BC93" w14:textId="77777777" w:rsidR="00144456" w:rsidRDefault="00144456" w:rsidP="00144456">
      <w:pPr>
        <w:pStyle w:val="StandardWeb"/>
      </w:pPr>
      <w:r>
        <w:t xml:space="preserve">8. </w:t>
      </w:r>
      <w:proofErr w:type="spellStart"/>
      <w:r>
        <w:t>Prufet</w:t>
      </w:r>
      <w:proofErr w:type="spellEnd"/>
      <w:r>
        <w:t xml:space="preserve"> euch, ob ihr seit begabt</w:t>
      </w:r>
      <w:r>
        <w:br/>
        <w:t xml:space="preserve">und den geist Christi </w:t>
      </w:r>
      <w:proofErr w:type="spellStart"/>
      <w:r>
        <w:t>jnn</w:t>
      </w:r>
      <w:proofErr w:type="spellEnd"/>
      <w:r>
        <w:t xml:space="preserve"> euch habt,</w:t>
      </w:r>
      <w:r>
        <w:br/>
        <w:t>Ob ihr innerlich seit bereit,</w:t>
      </w:r>
      <w:r>
        <w:br/>
        <w:t xml:space="preserve">zu </w:t>
      </w:r>
      <w:proofErr w:type="spellStart"/>
      <w:r>
        <w:t>thun</w:t>
      </w:r>
      <w:proofErr w:type="spellEnd"/>
      <w:r>
        <w:t xml:space="preserve"> </w:t>
      </w:r>
      <w:proofErr w:type="spellStart"/>
      <w:r>
        <w:t>Gotes</w:t>
      </w:r>
      <w:proofErr w:type="spellEnd"/>
      <w:r>
        <w:t xml:space="preserve"> </w:t>
      </w:r>
      <w:proofErr w:type="spellStart"/>
      <w:r>
        <w:t>gerechtikeit</w:t>
      </w:r>
      <w:proofErr w:type="spellEnd"/>
      <w:r>
        <w:t>.</w:t>
      </w:r>
    </w:p>
    <w:p w14:paraId="3C8C22FA" w14:textId="77777777" w:rsidR="00144456" w:rsidRDefault="00144456" w:rsidP="00144456">
      <w:pPr>
        <w:pStyle w:val="StandardWeb"/>
      </w:pPr>
      <w:r>
        <w:t xml:space="preserve">9. Weil </w:t>
      </w:r>
      <w:proofErr w:type="spellStart"/>
      <w:r>
        <w:t>diß</w:t>
      </w:r>
      <w:proofErr w:type="spellEnd"/>
      <w:r>
        <w:t xml:space="preserve"> </w:t>
      </w:r>
      <w:proofErr w:type="spellStart"/>
      <w:r>
        <w:t>warhafftig</w:t>
      </w:r>
      <w:proofErr w:type="spellEnd"/>
      <w:r>
        <w:t xml:space="preserve"> </w:t>
      </w:r>
      <w:proofErr w:type="spellStart"/>
      <w:r>
        <w:t>inn</w:t>
      </w:r>
      <w:proofErr w:type="spellEnd"/>
      <w:r>
        <w:t xml:space="preserve"> euch ist</w:t>
      </w:r>
      <w:r>
        <w:br/>
        <w:t>und ihrs nur willig nicht verliest,</w:t>
      </w:r>
      <w:r>
        <w:br/>
        <w:t xml:space="preserve">Wirt euch des Herren </w:t>
      </w:r>
      <w:proofErr w:type="spellStart"/>
      <w:r>
        <w:t>brot</w:t>
      </w:r>
      <w:proofErr w:type="spellEnd"/>
      <w:r>
        <w:t xml:space="preserve"> und </w:t>
      </w:r>
      <w:proofErr w:type="spellStart"/>
      <w:r>
        <w:t>weinn</w:t>
      </w:r>
      <w:proofErr w:type="spellEnd"/>
      <w:r>
        <w:br/>
        <w:t xml:space="preserve">ein </w:t>
      </w:r>
      <w:proofErr w:type="spellStart"/>
      <w:r>
        <w:t>zeugnis</w:t>
      </w:r>
      <w:proofErr w:type="spellEnd"/>
      <w:r>
        <w:t xml:space="preserve"> seiner </w:t>
      </w:r>
      <w:proofErr w:type="spellStart"/>
      <w:r>
        <w:t>gnaden</w:t>
      </w:r>
      <w:proofErr w:type="spellEnd"/>
      <w:r>
        <w:t xml:space="preserve"> </w:t>
      </w:r>
      <w:proofErr w:type="spellStart"/>
      <w:r>
        <w:t>seyn</w:t>
      </w:r>
      <w:proofErr w:type="spellEnd"/>
      <w:r>
        <w:t>.</w:t>
      </w:r>
    </w:p>
    <w:p w14:paraId="6726A6E9" w14:textId="77777777" w:rsidR="00144456" w:rsidRDefault="00144456" w:rsidP="00144456">
      <w:pPr>
        <w:pStyle w:val="StandardWeb"/>
      </w:pPr>
      <w:r>
        <w:t xml:space="preserve">10. O Christe, </w:t>
      </w:r>
      <w:proofErr w:type="spellStart"/>
      <w:r>
        <w:t>verley</w:t>
      </w:r>
      <w:proofErr w:type="spellEnd"/>
      <w:r>
        <w:t>, das wir rein</w:t>
      </w:r>
      <w:r>
        <w:br/>
        <w:t>vereiniget deiner gemein,</w:t>
      </w:r>
      <w:r>
        <w:br/>
      </w:r>
      <w:proofErr w:type="spellStart"/>
      <w:r>
        <w:t>Wirdig</w:t>
      </w:r>
      <w:proofErr w:type="spellEnd"/>
      <w:r>
        <w:t xml:space="preserve"> </w:t>
      </w:r>
      <w:proofErr w:type="spellStart"/>
      <w:r>
        <w:t>geniessen</w:t>
      </w:r>
      <w:proofErr w:type="spellEnd"/>
      <w:r>
        <w:t xml:space="preserve"> </w:t>
      </w:r>
      <w:proofErr w:type="spellStart"/>
      <w:r>
        <w:t>diser</w:t>
      </w:r>
      <w:proofErr w:type="spellEnd"/>
      <w:r>
        <w:t xml:space="preserve"> </w:t>
      </w:r>
      <w:proofErr w:type="spellStart"/>
      <w:r>
        <w:t>speiß</w:t>
      </w:r>
      <w:proofErr w:type="spellEnd"/>
      <w:r>
        <w:br/>
        <w:t xml:space="preserve">und dir </w:t>
      </w:r>
      <w:proofErr w:type="spellStart"/>
      <w:r>
        <w:t>stetz</w:t>
      </w:r>
      <w:proofErr w:type="spellEnd"/>
      <w:r>
        <w:t xml:space="preserve"> geben lob und preis. </w:t>
      </w:r>
    </w:p>
    <w:p w14:paraId="50DE2D88" w14:textId="77777777" w:rsidR="00144456" w:rsidRDefault="00144456" w:rsidP="00144456">
      <w:pPr>
        <w:pStyle w:val="berschrift1"/>
      </w:pPr>
      <w:r w:rsidRPr="00B43843">
        <w:t>Den Vater dort oben</w:t>
      </w:r>
    </w:p>
    <w:p w14:paraId="7685A207" w14:textId="77777777" w:rsidR="00144456" w:rsidRDefault="00144456" w:rsidP="00144456">
      <w:pPr>
        <w:pStyle w:val="StandardWeb"/>
      </w:pPr>
      <w:r>
        <w:t>1. Den Vater dort oben</w:t>
      </w:r>
      <w:r>
        <w:br/>
        <w:t>wöllen wir nu loben,</w:t>
      </w:r>
      <w:r>
        <w:br/>
        <w:t xml:space="preserve">Der uns als ein </w:t>
      </w:r>
      <w:proofErr w:type="spellStart"/>
      <w:r>
        <w:t>milter</w:t>
      </w:r>
      <w:proofErr w:type="spellEnd"/>
      <w:r>
        <w:t xml:space="preserve"> Gott</w:t>
      </w:r>
      <w:r>
        <w:br/>
      </w:r>
      <w:proofErr w:type="spellStart"/>
      <w:r>
        <w:t>gnedigklich</w:t>
      </w:r>
      <w:proofErr w:type="spellEnd"/>
      <w:r>
        <w:t xml:space="preserve"> </w:t>
      </w:r>
      <w:proofErr w:type="spellStart"/>
      <w:r>
        <w:t>gespeyst</w:t>
      </w:r>
      <w:proofErr w:type="spellEnd"/>
      <w:r>
        <w:t xml:space="preserve"> hat,</w:t>
      </w:r>
      <w:r>
        <w:br/>
        <w:t>Und Christum, seinen Son,</w:t>
      </w:r>
      <w:r>
        <w:br/>
        <w:t xml:space="preserve">durch welchen der </w:t>
      </w:r>
      <w:proofErr w:type="spellStart"/>
      <w:r>
        <w:t>segen</w:t>
      </w:r>
      <w:proofErr w:type="spellEnd"/>
      <w:r>
        <w:t xml:space="preserve"> </w:t>
      </w:r>
      <w:proofErr w:type="spellStart"/>
      <w:r>
        <w:t>kompt</w:t>
      </w:r>
      <w:proofErr w:type="spellEnd"/>
      <w:r>
        <w:br/>
        <w:t>vom aller höchsten thron!</w:t>
      </w:r>
    </w:p>
    <w:p w14:paraId="7FA5EEC2" w14:textId="77777777" w:rsidR="00144456" w:rsidRDefault="00144456" w:rsidP="00144456">
      <w:pPr>
        <w:pStyle w:val="StandardWeb"/>
      </w:pPr>
      <w:r>
        <w:t xml:space="preserve">2. Sprechend </w:t>
      </w:r>
      <w:proofErr w:type="spellStart"/>
      <w:r>
        <w:t>inn</w:t>
      </w:r>
      <w:proofErr w:type="spellEnd"/>
      <w:r>
        <w:t xml:space="preserve"> der </w:t>
      </w:r>
      <w:proofErr w:type="spellStart"/>
      <w:r>
        <w:t>warheyt</w:t>
      </w:r>
      <w:proofErr w:type="spellEnd"/>
      <w:r>
        <w:t>:</w:t>
      </w:r>
      <w:r>
        <w:br/>
        <w:t xml:space="preserve">dir </w:t>
      </w:r>
      <w:proofErr w:type="spellStart"/>
      <w:r>
        <w:t>sey</w:t>
      </w:r>
      <w:proofErr w:type="spellEnd"/>
      <w:r>
        <w:t xml:space="preserve"> </w:t>
      </w:r>
      <w:proofErr w:type="spellStart"/>
      <w:r>
        <w:t>preyß</w:t>
      </w:r>
      <w:proofErr w:type="spellEnd"/>
      <w:r>
        <w:t xml:space="preserve"> und </w:t>
      </w:r>
      <w:proofErr w:type="spellStart"/>
      <w:r>
        <w:t>klarheyt</w:t>
      </w:r>
      <w:proofErr w:type="spellEnd"/>
      <w:r>
        <w:t>,</w:t>
      </w:r>
      <w:r>
        <w:br/>
      </w:r>
      <w:proofErr w:type="spellStart"/>
      <w:r>
        <w:t>Dancksagung</w:t>
      </w:r>
      <w:proofErr w:type="spellEnd"/>
      <w:r>
        <w:t xml:space="preserve"> und </w:t>
      </w:r>
      <w:proofErr w:type="spellStart"/>
      <w:r>
        <w:t>herrligkeyt</w:t>
      </w:r>
      <w:proofErr w:type="spellEnd"/>
      <w:r>
        <w:t>,</w:t>
      </w:r>
      <w:r>
        <w:br/>
        <w:t xml:space="preserve">o Gott, von </w:t>
      </w:r>
      <w:proofErr w:type="spellStart"/>
      <w:r>
        <w:t>ewigkeyt</w:t>
      </w:r>
      <w:proofErr w:type="spellEnd"/>
      <w:r>
        <w:t>.</w:t>
      </w:r>
      <w:r>
        <w:br/>
        <w:t xml:space="preserve">Der du dich </w:t>
      </w:r>
      <w:proofErr w:type="spellStart"/>
      <w:r>
        <w:t>erweyset</w:t>
      </w:r>
      <w:proofErr w:type="spellEnd"/>
      <w:r>
        <w:br/>
        <w:t>und uns heut mit deiner gab</w:t>
      </w:r>
      <w:r>
        <w:br/>
      </w:r>
      <w:proofErr w:type="spellStart"/>
      <w:r>
        <w:t>leyblich</w:t>
      </w:r>
      <w:proofErr w:type="spellEnd"/>
      <w:r>
        <w:t xml:space="preserve"> hast </w:t>
      </w:r>
      <w:proofErr w:type="spellStart"/>
      <w:r>
        <w:t>gespeyset</w:t>
      </w:r>
      <w:proofErr w:type="spellEnd"/>
      <w:r>
        <w:t>!</w:t>
      </w:r>
    </w:p>
    <w:p w14:paraId="1BC59160" w14:textId="77777777" w:rsidR="00144456" w:rsidRDefault="00144456" w:rsidP="00144456">
      <w:pPr>
        <w:pStyle w:val="StandardWeb"/>
      </w:pPr>
      <w:r>
        <w:t xml:space="preserve">3. Nimm an </w:t>
      </w:r>
      <w:proofErr w:type="spellStart"/>
      <w:r>
        <w:t>diß</w:t>
      </w:r>
      <w:proofErr w:type="spellEnd"/>
      <w:r>
        <w:t xml:space="preserve"> </w:t>
      </w:r>
      <w:proofErr w:type="spellStart"/>
      <w:r>
        <w:t>danckopffer</w:t>
      </w:r>
      <w:proofErr w:type="spellEnd"/>
      <w:r>
        <w:t>,</w:t>
      </w:r>
      <w:r>
        <w:br/>
        <w:t xml:space="preserve">o Vater und </w:t>
      </w:r>
      <w:proofErr w:type="spellStart"/>
      <w:r>
        <w:t>schöpffer</w:t>
      </w:r>
      <w:proofErr w:type="spellEnd"/>
      <w:r>
        <w:t>,</w:t>
      </w:r>
      <w:r>
        <w:br/>
      </w:r>
      <w:proofErr w:type="spellStart"/>
      <w:r>
        <w:t>Welchs</w:t>
      </w:r>
      <w:proofErr w:type="spellEnd"/>
      <w:r>
        <w:t xml:space="preserve"> wir deinem Namen </w:t>
      </w:r>
      <w:proofErr w:type="spellStart"/>
      <w:r>
        <w:t>thun</w:t>
      </w:r>
      <w:proofErr w:type="spellEnd"/>
      <w:r>
        <w:br/>
      </w:r>
      <w:proofErr w:type="spellStart"/>
      <w:r>
        <w:t>inn</w:t>
      </w:r>
      <w:proofErr w:type="spellEnd"/>
      <w:r>
        <w:t xml:space="preserve"> Christo, deinem Son!</w:t>
      </w:r>
      <w:r>
        <w:br/>
        <w:t xml:space="preserve">O </w:t>
      </w:r>
      <w:proofErr w:type="spellStart"/>
      <w:r>
        <w:t>laß</w:t>
      </w:r>
      <w:proofErr w:type="spellEnd"/>
      <w:r>
        <w:t xml:space="preserve"> </w:t>
      </w:r>
      <w:proofErr w:type="spellStart"/>
      <w:r>
        <w:t>dirs</w:t>
      </w:r>
      <w:proofErr w:type="spellEnd"/>
      <w:r>
        <w:t xml:space="preserve"> gefallen</w:t>
      </w:r>
      <w:r>
        <w:br/>
        <w:t xml:space="preserve">und </w:t>
      </w:r>
      <w:proofErr w:type="spellStart"/>
      <w:r>
        <w:t>jn</w:t>
      </w:r>
      <w:proofErr w:type="spellEnd"/>
      <w:r>
        <w:t xml:space="preserve"> mit seinem verdienst</w:t>
      </w:r>
      <w:r>
        <w:br/>
      </w:r>
      <w:proofErr w:type="spellStart"/>
      <w:r>
        <w:t>zalen</w:t>
      </w:r>
      <w:proofErr w:type="spellEnd"/>
      <w:r>
        <w:t xml:space="preserve"> für uns alle!</w:t>
      </w:r>
    </w:p>
    <w:p w14:paraId="0566BDF6" w14:textId="77777777" w:rsidR="00144456" w:rsidRDefault="00144456" w:rsidP="00144456">
      <w:pPr>
        <w:pStyle w:val="StandardWeb"/>
      </w:pPr>
      <w:r>
        <w:t>4. Denn nichts ist zu melden,</w:t>
      </w:r>
      <w:r>
        <w:br/>
        <w:t>das dir möcht vergelten</w:t>
      </w:r>
      <w:r>
        <w:br/>
        <w:t xml:space="preserve">Aller </w:t>
      </w:r>
      <w:proofErr w:type="spellStart"/>
      <w:r>
        <w:t>gnad</w:t>
      </w:r>
      <w:proofErr w:type="spellEnd"/>
      <w:r>
        <w:t xml:space="preserve"> und </w:t>
      </w:r>
      <w:proofErr w:type="spellStart"/>
      <w:r>
        <w:t>gütigkeyt</w:t>
      </w:r>
      <w:proofErr w:type="spellEnd"/>
      <w:r>
        <w:t>,</w:t>
      </w:r>
      <w:r>
        <w:br/>
        <w:t xml:space="preserve">erzeigt unsrer </w:t>
      </w:r>
      <w:proofErr w:type="spellStart"/>
      <w:r>
        <w:t>schwachheyt</w:t>
      </w:r>
      <w:proofErr w:type="spellEnd"/>
      <w:r>
        <w:t>:</w:t>
      </w:r>
      <w:r>
        <w:br/>
      </w:r>
      <w:proofErr w:type="spellStart"/>
      <w:r>
        <w:t>Eu</w:t>
      </w:r>
      <w:proofErr w:type="spellEnd"/>
      <w:r>
        <w:t xml:space="preserve">, wie mag </w:t>
      </w:r>
      <w:proofErr w:type="spellStart"/>
      <w:r>
        <w:t>auff</w:t>
      </w:r>
      <w:proofErr w:type="spellEnd"/>
      <w:r>
        <w:t xml:space="preserve"> erden,</w:t>
      </w:r>
      <w:r>
        <w:br/>
        <w:t xml:space="preserve">weil alles dein </w:t>
      </w:r>
      <w:proofErr w:type="spellStart"/>
      <w:r>
        <w:t>eygen</w:t>
      </w:r>
      <w:proofErr w:type="spellEnd"/>
      <w:r>
        <w:t xml:space="preserve"> ist,</w:t>
      </w:r>
      <w:r>
        <w:br/>
        <w:t>dir vergolten werden!</w:t>
      </w:r>
    </w:p>
    <w:p w14:paraId="51922EAE" w14:textId="77777777" w:rsidR="00144456" w:rsidRDefault="00144456" w:rsidP="00144456">
      <w:pPr>
        <w:pStyle w:val="StandardWeb"/>
      </w:pPr>
      <w:r>
        <w:t xml:space="preserve">5. O nimm an unsern </w:t>
      </w:r>
      <w:proofErr w:type="spellStart"/>
      <w:r>
        <w:t>danck</w:t>
      </w:r>
      <w:proofErr w:type="spellEnd"/>
      <w:r>
        <w:br/>
      </w:r>
      <w:proofErr w:type="spellStart"/>
      <w:r>
        <w:t>sampt</w:t>
      </w:r>
      <w:proofErr w:type="spellEnd"/>
      <w:r>
        <w:t xml:space="preserve"> diesem </w:t>
      </w:r>
      <w:proofErr w:type="spellStart"/>
      <w:r>
        <w:t>lobgesang</w:t>
      </w:r>
      <w:proofErr w:type="spellEnd"/>
      <w:r>
        <w:t>,</w:t>
      </w:r>
      <w:r>
        <w:br/>
        <w:t>Und vergib, was noch gebricht</w:t>
      </w:r>
      <w:r>
        <w:br/>
        <w:t xml:space="preserve">zu </w:t>
      </w:r>
      <w:proofErr w:type="spellStart"/>
      <w:r>
        <w:t>thun</w:t>
      </w:r>
      <w:proofErr w:type="spellEnd"/>
      <w:r>
        <w:t xml:space="preserve"> </w:t>
      </w:r>
      <w:proofErr w:type="spellStart"/>
      <w:r>
        <w:t>bey</w:t>
      </w:r>
      <w:proofErr w:type="spellEnd"/>
      <w:r>
        <w:t xml:space="preserve"> unsrer </w:t>
      </w:r>
      <w:proofErr w:type="spellStart"/>
      <w:r>
        <w:t>pflicht</w:t>
      </w:r>
      <w:proofErr w:type="spellEnd"/>
      <w:r>
        <w:t>!</w:t>
      </w:r>
      <w:r>
        <w:br/>
        <w:t>O mach uns dir eben,</w:t>
      </w:r>
      <w:r>
        <w:br/>
        <w:t xml:space="preserve">das wir hie </w:t>
      </w:r>
      <w:proofErr w:type="spellStart"/>
      <w:r>
        <w:t>inn</w:t>
      </w:r>
      <w:proofErr w:type="spellEnd"/>
      <w:r>
        <w:t xml:space="preserve"> deiner </w:t>
      </w:r>
      <w:proofErr w:type="spellStart"/>
      <w:r>
        <w:t>gnad</w:t>
      </w:r>
      <w:proofErr w:type="spellEnd"/>
      <w:r>
        <w:br/>
        <w:t xml:space="preserve">und dort ewig leben! Amen. </w:t>
      </w:r>
    </w:p>
    <w:p w14:paraId="70159868" w14:textId="77777777" w:rsidR="00144456" w:rsidRDefault="00144456" w:rsidP="00144456">
      <w:pPr>
        <w:pStyle w:val="berschrift1"/>
      </w:pPr>
      <w:r w:rsidRPr="00B43843">
        <w:t>Der Tag bricht an</w:t>
      </w:r>
    </w:p>
    <w:p w14:paraId="0784CDC3" w14:textId="77777777" w:rsidR="00144456" w:rsidRDefault="00144456" w:rsidP="00144456">
      <w:pPr>
        <w:pStyle w:val="StandardWeb"/>
      </w:pPr>
      <w:proofErr w:type="spellStart"/>
      <w:r>
        <w:t>DEr</w:t>
      </w:r>
      <w:proofErr w:type="spellEnd"/>
      <w:r>
        <w:t xml:space="preserve"> tag bricht an und </w:t>
      </w:r>
      <w:proofErr w:type="spellStart"/>
      <w:r>
        <w:t>zeyget</w:t>
      </w:r>
      <w:proofErr w:type="spellEnd"/>
      <w:r>
        <w:t xml:space="preserve"> sich;</w:t>
      </w:r>
      <w:r>
        <w:br/>
        <w:t>o Herre Gott, wir loben dich,</w:t>
      </w:r>
      <w:r>
        <w:br/>
        <w:t xml:space="preserve">Wir </w:t>
      </w:r>
      <w:proofErr w:type="spellStart"/>
      <w:r>
        <w:t>dancken</w:t>
      </w:r>
      <w:proofErr w:type="spellEnd"/>
      <w:r>
        <w:t xml:space="preserve"> dir, du höchstes gut,</w:t>
      </w:r>
      <w:r>
        <w:br/>
        <w:t xml:space="preserve">das du uns die </w:t>
      </w:r>
      <w:proofErr w:type="spellStart"/>
      <w:r>
        <w:t>nacht</w:t>
      </w:r>
      <w:proofErr w:type="spellEnd"/>
      <w:r>
        <w:t xml:space="preserve"> hast </w:t>
      </w:r>
      <w:proofErr w:type="spellStart"/>
      <w:r>
        <w:t>behüt</w:t>
      </w:r>
      <w:proofErr w:type="spellEnd"/>
      <w:r>
        <w:t>!</w:t>
      </w:r>
    </w:p>
    <w:p w14:paraId="0CD66E9C" w14:textId="77777777" w:rsidR="00144456" w:rsidRDefault="00144456" w:rsidP="00144456">
      <w:pPr>
        <w:pStyle w:val="StandardWeb"/>
      </w:pPr>
      <w:r>
        <w:t xml:space="preserve">Bitten dich auch, </w:t>
      </w:r>
      <w:proofErr w:type="spellStart"/>
      <w:r>
        <w:t>behüt</w:t>
      </w:r>
      <w:proofErr w:type="spellEnd"/>
      <w:r>
        <w:t xml:space="preserve"> uns heut,</w:t>
      </w:r>
      <w:r>
        <w:br/>
        <w:t xml:space="preserve">denn wir </w:t>
      </w:r>
      <w:proofErr w:type="spellStart"/>
      <w:r>
        <w:t>seind</w:t>
      </w:r>
      <w:proofErr w:type="spellEnd"/>
      <w:r>
        <w:t xml:space="preserve"> </w:t>
      </w:r>
      <w:proofErr w:type="spellStart"/>
      <w:r>
        <w:t>alhie</w:t>
      </w:r>
      <w:proofErr w:type="spellEnd"/>
      <w:r>
        <w:t xml:space="preserve"> </w:t>
      </w:r>
      <w:proofErr w:type="spellStart"/>
      <w:r>
        <w:t>bilgersleut</w:t>
      </w:r>
      <w:proofErr w:type="spellEnd"/>
      <w:r>
        <w:t>,</w:t>
      </w:r>
      <w:r>
        <w:br/>
        <w:t xml:space="preserve">Steh uns </w:t>
      </w:r>
      <w:proofErr w:type="spellStart"/>
      <w:r>
        <w:t>bey</w:t>
      </w:r>
      <w:proofErr w:type="spellEnd"/>
      <w:r>
        <w:t xml:space="preserve">, </w:t>
      </w:r>
      <w:proofErr w:type="spellStart"/>
      <w:r>
        <w:t>thu</w:t>
      </w:r>
      <w:proofErr w:type="spellEnd"/>
      <w:r>
        <w:t xml:space="preserve"> </w:t>
      </w:r>
      <w:proofErr w:type="spellStart"/>
      <w:r>
        <w:t>hülff</w:t>
      </w:r>
      <w:proofErr w:type="spellEnd"/>
      <w:r>
        <w:t xml:space="preserve"> und </w:t>
      </w:r>
      <w:proofErr w:type="spellStart"/>
      <w:r>
        <w:t>bewar</w:t>
      </w:r>
      <w:proofErr w:type="spellEnd"/>
      <w:r>
        <w:t>,</w:t>
      </w:r>
      <w:r>
        <w:br/>
        <w:t xml:space="preserve">das uns </w:t>
      </w:r>
      <w:proofErr w:type="spellStart"/>
      <w:r>
        <w:t>keyn</w:t>
      </w:r>
      <w:proofErr w:type="spellEnd"/>
      <w:r>
        <w:t xml:space="preserve"> </w:t>
      </w:r>
      <w:proofErr w:type="spellStart"/>
      <w:r>
        <w:t>ubel</w:t>
      </w:r>
      <w:proofErr w:type="spellEnd"/>
      <w:r>
        <w:t xml:space="preserve"> </w:t>
      </w:r>
      <w:proofErr w:type="spellStart"/>
      <w:r>
        <w:t>widerfar</w:t>
      </w:r>
      <w:proofErr w:type="spellEnd"/>
      <w:r>
        <w:t>!</w:t>
      </w:r>
    </w:p>
    <w:p w14:paraId="195E1610" w14:textId="77777777" w:rsidR="00144456" w:rsidRDefault="00144456" w:rsidP="00144456">
      <w:pPr>
        <w:pStyle w:val="StandardWeb"/>
      </w:pPr>
      <w:r>
        <w:t xml:space="preserve">O </w:t>
      </w:r>
      <w:proofErr w:type="spellStart"/>
      <w:r>
        <w:t>regier</w:t>
      </w:r>
      <w:proofErr w:type="spellEnd"/>
      <w:r>
        <w:t xml:space="preserve"> uns mit </w:t>
      </w:r>
      <w:proofErr w:type="spellStart"/>
      <w:r>
        <w:t>starcker</w:t>
      </w:r>
      <w:proofErr w:type="spellEnd"/>
      <w:r>
        <w:t xml:space="preserve"> </w:t>
      </w:r>
      <w:proofErr w:type="spellStart"/>
      <w:r>
        <w:t>handt</w:t>
      </w:r>
      <w:proofErr w:type="spellEnd"/>
      <w:r>
        <w:t>,</w:t>
      </w:r>
      <w:r>
        <w:br/>
      </w:r>
      <w:proofErr w:type="spellStart"/>
      <w:r>
        <w:t>auff</w:t>
      </w:r>
      <w:proofErr w:type="spellEnd"/>
      <w:r>
        <w:t xml:space="preserve"> </w:t>
      </w:r>
      <w:proofErr w:type="spellStart"/>
      <w:r>
        <w:t>dz</w:t>
      </w:r>
      <w:proofErr w:type="spellEnd"/>
      <w:r>
        <w:t xml:space="preserve"> dein </w:t>
      </w:r>
      <w:proofErr w:type="spellStart"/>
      <w:r>
        <w:t>werck</w:t>
      </w:r>
      <w:proofErr w:type="spellEnd"/>
      <w:r>
        <w:t xml:space="preserve"> in uns erkannt,</w:t>
      </w:r>
      <w:r>
        <w:br/>
        <w:t xml:space="preserve">Dein Namen durch </w:t>
      </w:r>
      <w:proofErr w:type="spellStart"/>
      <w:r>
        <w:t>glaubreych</w:t>
      </w:r>
      <w:proofErr w:type="spellEnd"/>
      <w:r>
        <w:t xml:space="preserve"> </w:t>
      </w:r>
      <w:proofErr w:type="spellStart"/>
      <w:r>
        <w:t>geberd</w:t>
      </w:r>
      <w:proofErr w:type="spellEnd"/>
      <w:r>
        <w:br/>
        <w:t xml:space="preserve">in uns </w:t>
      </w:r>
      <w:proofErr w:type="spellStart"/>
      <w:r>
        <w:t>Heylig</w:t>
      </w:r>
      <w:proofErr w:type="spellEnd"/>
      <w:r>
        <w:t xml:space="preserve"> </w:t>
      </w:r>
      <w:proofErr w:type="spellStart"/>
      <w:r>
        <w:t>erweyset</w:t>
      </w:r>
      <w:proofErr w:type="spellEnd"/>
      <w:r>
        <w:t xml:space="preserve"> </w:t>
      </w:r>
      <w:proofErr w:type="spellStart"/>
      <w:r>
        <w:t>werd</w:t>
      </w:r>
      <w:proofErr w:type="spellEnd"/>
      <w:r>
        <w:t>.</w:t>
      </w:r>
    </w:p>
    <w:p w14:paraId="498130EA" w14:textId="77777777" w:rsidR="00144456" w:rsidRDefault="00144456" w:rsidP="00144456">
      <w:pPr>
        <w:pStyle w:val="StandardWeb"/>
      </w:pPr>
      <w:proofErr w:type="spellStart"/>
      <w:r>
        <w:t>Hilff</w:t>
      </w:r>
      <w:proofErr w:type="spellEnd"/>
      <w:r>
        <w:t xml:space="preserve">, das der </w:t>
      </w:r>
      <w:proofErr w:type="spellStart"/>
      <w:r>
        <w:t>Geyst</w:t>
      </w:r>
      <w:proofErr w:type="spellEnd"/>
      <w:r>
        <w:t xml:space="preserve"> </w:t>
      </w:r>
      <w:proofErr w:type="spellStart"/>
      <w:r>
        <w:t>zuchtmeyster</w:t>
      </w:r>
      <w:proofErr w:type="spellEnd"/>
      <w:r>
        <w:t xml:space="preserve"> </w:t>
      </w:r>
      <w:proofErr w:type="spellStart"/>
      <w:r>
        <w:t>bleyb</w:t>
      </w:r>
      <w:proofErr w:type="spellEnd"/>
      <w:r>
        <w:t>,</w:t>
      </w:r>
      <w:r>
        <w:br/>
        <w:t xml:space="preserve">das arge </w:t>
      </w:r>
      <w:proofErr w:type="spellStart"/>
      <w:r>
        <w:t>fleysch</w:t>
      </w:r>
      <w:proofErr w:type="spellEnd"/>
      <w:r>
        <w:t xml:space="preserve"> so zwing und </w:t>
      </w:r>
      <w:proofErr w:type="spellStart"/>
      <w:r>
        <w:t>treyb</w:t>
      </w:r>
      <w:proofErr w:type="spellEnd"/>
      <w:r>
        <w:t>,</w:t>
      </w:r>
      <w:r>
        <w:br/>
        <w:t xml:space="preserve">Das </w:t>
      </w:r>
      <w:proofErr w:type="spellStart"/>
      <w:r>
        <w:t>sichs</w:t>
      </w:r>
      <w:proofErr w:type="spellEnd"/>
      <w:r>
        <w:t xml:space="preserve"> nicht so gar ungestüm</w:t>
      </w:r>
      <w:r>
        <w:br/>
        <w:t xml:space="preserve">erheb und ewiglich </w:t>
      </w:r>
      <w:proofErr w:type="spellStart"/>
      <w:r>
        <w:t>verthum</w:t>
      </w:r>
      <w:proofErr w:type="spellEnd"/>
      <w:r>
        <w:t>.</w:t>
      </w:r>
    </w:p>
    <w:p w14:paraId="7C3E5752" w14:textId="77777777" w:rsidR="00144456" w:rsidRDefault="00144456" w:rsidP="00144456">
      <w:pPr>
        <w:pStyle w:val="StandardWeb"/>
      </w:pPr>
      <w:r>
        <w:t xml:space="preserve">Sterck </w:t>
      </w:r>
      <w:proofErr w:type="spellStart"/>
      <w:r>
        <w:t>jn</w:t>
      </w:r>
      <w:proofErr w:type="spellEnd"/>
      <w:r>
        <w:t xml:space="preserve">, das er all </w:t>
      </w:r>
      <w:proofErr w:type="spellStart"/>
      <w:r>
        <w:t>ubel</w:t>
      </w:r>
      <w:proofErr w:type="spellEnd"/>
      <w:r>
        <w:t xml:space="preserve"> </w:t>
      </w:r>
      <w:proofErr w:type="spellStart"/>
      <w:r>
        <w:t>schwech</w:t>
      </w:r>
      <w:proofErr w:type="spellEnd"/>
      <w:r>
        <w:t>,</w:t>
      </w:r>
      <w:r>
        <w:br/>
        <w:t xml:space="preserve">des </w:t>
      </w:r>
      <w:proofErr w:type="spellStart"/>
      <w:r>
        <w:t>fleysches</w:t>
      </w:r>
      <w:proofErr w:type="spellEnd"/>
      <w:r>
        <w:t xml:space="preserve"> </w:t>
      </w:r>
      <w:proofErr w:type="spellStart"/>
      <w:r>
        <w:t>mut</w:t>
      </w:r>
      <w:proofErr w:type="spellEnd"/>
      <w:r>
        <w:t xml:space="preserve"> und willen </w:t>
      </w:r>
      <w:proofErr w:type="spellStart"/>
      <w:r>
        <w:t>brech</w:t>
      </w:r>
      <w:proofErr w:type="spellEnd"/>
      <w:r>
        <w:t>,</w:t>
      </w:r>
      <w:r>
        <w:br/>
        <w:t xml:space="preserve">Das </w:t>
      </w:r>
      <w:proofErr w:type="spellStart"/>
      <w:r>
        <w:t>sichs</w:t>
      </w:r>
      <w:proofErr w:type="spellEnd"/>
      <w:r>
        <w:t xml:space="preserve"> nicht </w:t>
      </w:r>
      <w:proofErr w:type="spellStart"/>
      <w:r>
        <w:t>inn</w:t>
      </w:r>
      <w:proofErr w:type="spellEnd"/>
      <w:r>
        <w:t xml:space="preserve"> </w:t>
      </w:r>
      <w:proofErr w:type="spellStart"/>
      <w:r>
        <w:t>wollust</w:t>
      </w:r>
      <w:proofErr w:type="spellEnd"/>
      <w:r>
        <w:t xml:space="preserve"> </w:t>
      </w:r>
      <w:proofErr w:type="spellStart"/>
      <w:r>
        <w:t>ergeb</w:t>
      </w:r>
      <w:proofErr w:type="spellEnd"/>
      <w:r>
        <w:br/>
        <w:t xml:space="preserve">und wie </w:t>
      </w:r>
      <w:proofErr w:type="spellStart"/>
      <w:r>
        <w:t>vorhyn</w:t>
      </w:r>
      <w:proofErr w:type="spellEnd"/>
      <w:r>
        <w:t xml:space="preserve"> </w:t>
      </w:r>
      <w:proofErr w:type="spellStart"/>
      <w:r>
        <w:t>inn</w:t>
      </w:r>
      <w:proofErr w:type="spellEnd"/>
      <w:r>
        <w:t xml:space="preserve"> </w:t>
      </w:r>
      <w:proofErr w:type="spellStart"/>
      <w:r>
        <w:t>sünden</w:t>
      </w:r>
      <w:proofErr w:type="spellEnd"/>
      <w:r>
        <w:t xml:space="preserve"> leb.</w:t>
      </w:r>
    </w:p>
    <w:p w14:paraId="7EA8EE94" w14:textId="77777777" w:rsidR="00144456" w:rsidRDefault="00144456" w:rsidP="00144456">
      <w:pPr>
        <w:pStyle w:val="StandardWeb"/>
      </w:pPr>
      <w:r>
        <w:t>Versorg uns auch, o Herre Gott,</w:t>
      </w:r>
      <w:r>
        <w:br/>
      </w:r>
      <w:proofErr w:type="spellStart"/>
      <w:r>
        <w:t>auff</w:t>
      </w:r>
      <w:proofErr w:type="spellEnd"/>
      <w:r>
        <w:t xml:space="preserve"> diesen tag nach aller not,</w:t>
      </w:r>
      <w:r>
        <w:br/>
      </w:r>
      <w:proofErr w:type="spellStart"/>
      <w:r>
        <w:t>Teyl</w:t>
      </w:r>
      <w:proofErr w:type="spellEnd"/>
      <w:r>
        <w:t xml:space="preserve"> uns </w:t>
      </w:r>
      <w:proofErr w:type="spellStart"/>
      <w:r>
        <w:t>deinn</w:t>
      </w:r>
      <w:proofErr w:type="spellEnd"/>
      <w:r>
        <w:t xml:space="preserve"> </w:t>
      </w:r>
      <w:proofErr w:type="spellStart"/>
      <w:r>
        <w:t>milten</w:t>
      </w:r>
      <w:proofErr w:type="spellEnd"/>
      <w:r>
        <w:t xml:space="preserve"> </w:t>
      </w:r>
      <w:proofErr w:type="spellStart"/>
      <w:r>
        <w:t>segen</w:t>
      </w:r>
      <w:proofErr w:type="spellEnd"/>
      <w:r>
        <w:t xml:space="preserve"> aus,</w:t>
      </w:r>
      <w:r>
        <w:br/>
        <w:t xml:space="preserve">denn unser sorg richtet nichts </w:t>
      </w:r>
      <w:proofErr w:type="spellStart"/>
      <w:r>
        <w:t>auß</w:t>
      </w:r>
      <w:proofErr w:type="spellEnd"/>
      <w:r>
        <w:t>.</w:t>
      </w:r>
    </w:p>
    <w:p w14:paraId="31D5A578" w14:textId="77777777" w:rsidR="00144456" w:rsidRDefault="00144456" w:rsidP="00144456">
      <w:pPr>
        <w:pStyle w:val="StandardWeb"/>
      </w:pPr>
      <w:r>
        <w:t xml:space="preserve">Gib </w:t>
      </w:r>
      <w:proofErr w:type="spellStart"/>
      <w:r>
        <w:t>deinn</w:t>
      </w:r>
      <w:proofErr w:type="spellEnd"/>
      <w:r>
        <w:t xml:space="preserve"> </w:t>
      </w:r>
      <w:proofErr w:type="spellStart"/>
      <w:r>
        <w:t>segen</w:t>
      </w:r>
      <w:proofErr w:type="spellEnd"/>
      <w:r>
        <w:t xml:space="preserve"> </w:t>
      </w:r>
      <w:proofErr w:type="spellStart"/>
      <w:r>
        <w:t>auff</w:t>
      </w:r>
      <w:proofErr w:type="spellEnd"/>
      <w:r>
        <w:t xml:space="preserve"> unser </w:t>
      </w:r>
      <w:proofErr w:type="spellStart"/>
      <w:r>
        <w:t>thun</w:t>
      </w:r>
      <w:proofErr w:type="spellEnd"/>
      <w:r>
        <w:t>,</w:t>
      </w:r>
      <w:r>
        <w:br/>
        <w:t xml:space="preserve">fertig unser </w:t>
      </w:r>
      <w:proofErr w:type="spellStart"/>
      <w:r>
        <w:t>arbeyt</w:t>
      </w:r>
      <w:proofErr w:type="spellEnd"/>
      <w:r>
        <w:t xml:space="preserve"> und lohn</w:t>
      </w:r>
      <w:r>
        <w:br/>
        <w:t>Durch Jesum Christum, deinen Son,</w:t>
      </w:r>
      <w:r>
        <w:br/>
        <w:t xml:space="preserve">unsern Herren für deinem thron. Amen. </w:t>
      </w:r>
    </w:p>
    <w:p w14:paraId="6C39B040" w14:textId="77777777" w:rsidR="00144456" w:rsidRDefault="00144456" w:rsidP="00144456">
      <w:pPr>
        <w:pStyle w:val="berschrift1"/>
      </w:pPr>
      <w:r w:rsidRPr="00B43843">
        <w:t xml:space="preserve">Der Tag </w:t>
      </w:r>
      <w:proofErr w:type="spellStart"/>
      <w:r w:rsidRPr="00B43843">
        <w:t>vertreybt</w:t>
      </w:r>
      <w:proofErr w:type="spellEnd"/>
      <w:r w:rsidRPr="00B43843">
        <w:t xml:space="preserve"> die finster </w:t>
      </w:r>
      <w:proofErr w:type="spellStart"/>
      <w:r w:rsidRPr="00B43843">
        <w:t>nacht</w:t>
      </w:r>
      <w:proofErr w:type="spellEnd"/>
      <w:r w:rsidRPr="00B43843">
        <w:t>,</w:t>
      </w:r>
    </w:p>
    <w:p w14:paraId="7C2B8846" w14:textId="77777777" w:rsidR="00144456" w:rsidRDefault="00144456" w:rsidP="00144456">
      <w:pPr>
        <w:pStyle w:val="StandardWeb"/>
      </w:pPr>
      <w:r>
        <w:t xml:space="preserve">Der Tag </w:t>
      </w:r>
      <w:proofErr w:type="spellStart"/>
      <w:r>
        <w:t>vertreybt</w:t>
      </w:r>
      <w:proofErr w:type="spellEnd"/>
      <w:r>
        <w:t xml:space="preserve"> die finster </w:t>
      </w:r>
      <w:proofErr w:type="spellStart"/>
      <w:r>
        <w:t>nacht</w:t>
      </w:r>
      <w:proofErr w:type="spellEnd"/>
      <w:r>
        <w:t>,</w:t>
      </w:r>
      <w:r>
        <w:br/>
        <w:t xml:space="preserve">o Brüder, </w:t>
      </w:r>
      <w:proofErr w:type="spellStart"/>
      <w:r>
        <w:t>seyt</w:t>
      </w:r>
      <w:proofErr w:type="spellEnd"/>
      <w:r>
        <w:t xml:space="preserve"> munter und wacht,</w:t>
      </w:r>
      <w:r>
        <w:br/>
        <w:t>dienet Gott dem Herren!</w:t>
      </w:r>
    </w:p>
    <w:p w14:paraId="2D17DD8B" w14:textId="77777777" w:rsidR="00144456" w:rsidRDefault="00144456" w:rsidP="00144456">
      <w:pPr>
        <w:pStyle w:val="StandardWeb"/>
      </w:pPr>
      <w:r>
        <w:t>Die Engel singen immerdar</w:t>
      </w:r>
      <w:r>
        <w:br/>
        <w:t xml:space="preserve">und loben Gott </w:t>
      </w:r>
      <w:proofErr w:type="spellStart"/>
      <w:r>
        <w:t>inn</w:t>
      </w:r>
      <w:proofErr w:type="spellEnd"/>
      <w:r>
        <w:t xml:space="preserve"> </w:t>
      </w:r>
      <w:proofErr w:type="spellStart"/>
      <w:r>
        <w:t>grosser</w:t>
      </w:r>
      <w:proofErr w:type="spellEnd"/>
      <w:r>
        <w:t xml:space="preserve"> schar,</w:t>
      </w:r>
      <w:r>
        <w:br/>
        <w:t>der alles regieret.</w:t>
      </w:r>
    </w:p>
    <w:p w14:paraId="079AD792" w14:textId="77777777" w:rsidR="00144456" w:rsidRDefault="00144456" w:rsidP="00144456">
      <w:pPr>
        <w:pStyle w:val="StandardWeb"/>
      </w:pPr>
      <w:r>
        <w:t xml:space="preserve">Die </w:t>
      </w:r>
      <w:proofErr w:type="spellStart"/>
      <w:r>
        <w:t>hann</w:t>
      </w:r>
      <w:proofErr w:type="spellEnd"/>
      <w:r>
        <w:t xml:space="preserve"> und </w:t>
      </w:r>
      <w:proofErr w:type="spellStart"/>
      <w:r>
        <w:t>vogel</w:t>
      </w:r>
      <w:proofErr w:type="spellEnd"/>
      <w:r>
        <w:t xml:space="preserve"> </w:t>
      </w:r>
      <w:proofErr w:type="spellStart"/>
      <w:r>
        <w:t>mancherley</w:t>
      </w:r>
      <w:proofErr w:type="spellEnd"/>
      <w:r>
        <w:br/>
        <w:t xml:space="preserve">loben Gott mit </w:t>
      </w:r>
      <w:proofErr w:type="spellStart"/>
      <w:r>
        <w:t>jrem</w:t>
      </w:r>
      <w:proofErr w:type="spellEnd"/>
      <w:r>
        <w:t xml:space="preserve"> </w:t>
      </w:r>
      <w:proofErr w:type="spellStart"/>
      <w:r>
        <w:t>geschrey</w:t>
      </w:r>
      <w:proofErr w:type="spellEnd"/>
      <w:r>
        <w:t>,</w:t>
      </w:r>
      <w:r>
        <w:br/>
        <w:t xml:space="preserve">der sie </w:t>
      </w:r>
      <w:proofErr w:type="spellStart"/>
      <w:r>
        <w:t>speyst</w:t>
      </w:r>
      <w:proofErr w:type="spellEnd"/>
      <w:r>
        <w:t xml:space="preserve"> und </w:t>
      </w:r>
      <w:proofErr w:type="spellStart"/>
      <w:r>
        <w:t>kleydet</w:t>
      </w:r>
      <w:proofErr w:type="spellEnd"/>
      <w:r>
        <w:t>.</w:t>
      </w:r>
    </w:p>
    <w:p w14:paraId="5A4CA6BF" w14:textId="77777777" w:rsidR="00144456" w:rsidRDefault="00144456" w:rsidP="00144456">
      <w:pPr>
        <w:pStyle w:val="StandardWeb"/>
      </w:pPr>
      <w:r>
        <w:t xml:space="preserve">Der </w:t>
      </w:r>
      <w:proofErr w:type="spellStart"/>
      <w:r>
        <w:t>Himel</w:t>
      </w:r>
      <w:proofErr w:type="spellEnd"/>
      <w:r>
        <w:t xml:space="preserve">, die </w:t>
      </w:r>
      <w:proofErr w:type="spellStart"/>
      <w:r>
        <w:t>erd</w:t>
      </w:r>
      <w:proofErr w:type="spellEnd"/>
      <w:r>
        <w:t xml:space="preserve"> und das </w:t>
      </w:r>
      <w:proofErr w:type="spellStart"/>
      <w:r>
        <w:t>meer</w:t>
      </w:r>
      <w:proofErr w:type="spellEnd"/>
      <w:r>
        <w:br/>
        <w:t>geben dem Herren lob und ehr,</w:t>
      </w:r>
      <w:r>
        <w:br/>
      </w:r>
      <w:proofErr w:type="spellStart"/>
      <w:r>
        <w:t>thun</w:t>
      </w:r>
      <w:proofErr w:type="spellEnd"/>
      <w:r>
        <w:t xml:space="preserve"> sein </w:t>
      </w:r>
      <w:proofErr w:type="spellStart"/>
      <w:r>
        <w:t>wolgefallen</w:t>
      </w:r>
      <w:proofErr w:type="spellEnd"/>
      <w:r>
        <w:t>.</w:t>
      </w:r>
    </w:p>
    <w:p w14:paraId="49A5DBC1" w14:textId="77777777" w:rsidR="00144456" w:rsidRDefault="00144456" w:rsidP="00144456">
      <w:pPr>
        <w:pStyle w:val="StandardWeb"/>
      </w:pPr>
      <w:r>
        <w:t xml:space="preserve">Alles, was </w:t>
      </w:r>
      <w:proofErr w:type="spellStart"/>
      <w:r>
        <w:t>ye</w:t>
      </w:r>
      <w:proofErr w:type="spellEnd"/>
      <w:r>
        <w:t xml:space="preserve"> geschaffen ward,</w:t>
      </w:r>
      <w:r>
        <w:br/>
        <w:t xml:space="preserve">ein </w:t>
      </w:r>
      <w:proofErr w:type="spellStart"/>
      <w:r>
        <w:t>itzlich</w:t>
      </w:r>
      <w:proofErr w:type="spellEnd"/>
      <w:r>
        <w:t xml:space="preserve"> ding nach seiner </w:t>
      </w:r>
      <w:proofErr w:type="spellStart"/>
      <w:r>
        <w:t>art</w:t>
      </w:r>
      <w:proofErr w:type="spellEnd"/>
      <w:r>
        <w:t>,</w:t>
      </w:r>
      <w:r>
        <w:br/>
        <w:t xml:space="preserve">preiset seinen </w:t>
      </w:r>
      <w:proofErr w:type="spellStart"/>
      <w:r>
        <w:t>schöpffer</w:t>
      </w:r>
      <w:proofErr w:type="spellEnd"/>
      <w:r>
        <w:t>.</w:t>
      </w:r>
    </w:p>
    <w:p w14:paraId="7AEC6A4E" w14:textId="77777777" w:rsidR="00144456" w:rsidRDefault="00144456" w:rsidP="00144456">
      <w:pPr>
        <w:pStyle w:val="StandardWeb"/>
      </w:pPr>
      <w:proofErr w:type="spellStart"/>
      <w:r>
        <w:t>Ey</w:t>
      </w:r>
      <w:proofErr w:type="spellEnd"/>
      <w:r>
        <w:t xml:space="preserve"> nu, </w:t>
      </w:r>
      <w:proofErr w:type="spellStart"/>
      <w:r>
        <w:t>mensch</w:t>
      </w:r>
      <w:proofErr w:type="spellEnd"/>
      <w:r>
        <w:t xml:space="preserve">, so Edle </w:t>
      </w:r>
      <w:proofErr w:type="spellStart"/>
      <w:r>
        <w:t>natur</w:t>
      </w:r>
      <w:proofErr w:type="spellEnd"/>
      <w:r>
        <w:t>,</w:t>
      </w:r>
      <w:r>
        <w:br/>
        <w:t xml:space="preserve">O vernünftige </w:t>
      </w:r>
      <w:proofErr w:type="spellStart"/>
      <w:r>
        <w:t>Creatur</w:t>
      </w:r>
      <w:proofErr w:type="spellEnd"/>
      <w:r>
        <w:t>,</w:t>
      </w:r>
      <w:r>
        <w:br/>
      </w:r>
      <w:proofErr w:type="spellStart"/>
      <w:r>
        <w:t>sey</w:t>
      </w:r>
      <w:proofErr w:type="spellEnd"/>
      <w:r>
        <w:t xml:space="preserve"> nicht so verdrossen!</w:t>
      </w:r>
    </w:p>
    <w:p w14:paraId="5AB72174" w14:textId="77777777" w:rsidR="00144456" w:rsidRDefault="00144456" w:rsidP="00144456">
      <w:pPr>
        <w:pStyle w:val="StandardWeb"/>
      </w:pPr>
      <w:proofErr w:type="spellStart"/>
      <w:r>
        <w:t>Gedenck</w:t>
      </w:r>
      <w:proofErr w:type="spellEnd"/>
      <w:r>
        <w:t>, das dich dein Herre Gott</w:t>
      </w:r>
      <w:r>
        <w:br/>
        <w:t xml:space="preserve">zu seinem </w:t>
      </w:r>
      <w:proofErr w:type="spellStart"/>
      <w:r>
        <w:t>bildt</w:t>
      </w:r>
      <w:proofErr w:type="spellEnd"/>
      <w:r>
        <w:t xml:space="preserve"> geschaffen hat,</w:t>
      </w:r>
      <w:r>
        <w:br/>
        <w:t xml:space="preserve">das du </w:t>
      </w:r>
      <w:proofErr w:type="spellStart"/>
      <w:r>
        <w:t>jn</w:t>
      </w:r>
      <w:proofErr w:type="spellEnd"/>
      <w:r>
        <w:t xml:space="preserve"> erkennest,</w:t>
      </w:r>
    </w:p>
    <w:p w14:paraId="3E8B475E" w14:textId="77777777" w:rsidR="00144456" w:rsidRDefault="00144456" w:rsidP="00144456">
      <w:pPr>
        <w:pStyle w:val="StandardWeb"/>
      </w:pPr>
      <w:r>
        <w:t xml:space="preserve">Und lieb </w:t>
      </w:r>
      <w:proofErr w:type="spellStart"/>
      <w:r>
        <w:t>hettest</w:t>
      </w:r>
      <w:proofErr w:type="spellEnd"/>
      <w:r>
        <w:t xml:space="preserve"> aus </w:t>
      </w:r>
      <w:proofErr w:type="spellStart"/>
      <w:r>
        <w:t>hertzen</w:t>
      </w:r>
      <w:proofErr w:type="spellEnd"/>
      <w:r>
        <w:t xml:space="preserve"> </w:t>
      </w:r>
      <w:proofErr w:type="spellStart"/>
      <w:r>
        <w:t>grund</w:t>
      </w:r>
      <w:proofErr w:type="spellEnd"/>
      <w:r>
        <w:t>,</w:t>
      </w:r>
      <w:r>
        <w:br/>
        <w:t xml:space="preserve">auch bekennest mit deinem </w:t>
      </w:r>
      <w:proofErr w:type="spellStart"/>
      <w:r>
        <w:t>mund</w:t>
      </w:r>
      <w:proofErr w:type="spellEnd"/>
      <w:r>
        <w:t>,</w:t>
      </w:r>
      <w:r>
        <w:br/>
        <w:t>sein also genössest.</w:t>
      </w:r>
    </w:p>
    <w:p w14:paraId="003DAE07" w14:textId="77777777" w:rsidR="00144456" w:rsidRDefault="00144456" w:rsidP="00144456">
      <w:pPr>
        <w:pStyle w:val="StandardWeb"/>
      </w:pPr>
      <w:r>
        <w:t xml:space="preserve">Weyl du nu seinen </w:t>
      </w:r>
      <w:proofErr w:type="spellStart"/>
      <w:r>
        <w:t>Geyst</w:t>
      </w:r>
      <w:proofErr w:type="spellEnd"/>
      <w:r>
        <w:t xml:space="preserve"> gekost</w:t>
      </w:r>
      <w:r>
        <w:br/>
        <w:t xml:space="preserve">und seiner </w:t>
      </w:r>
      <w:proofErr w:type="spellStart"/>
      <w:r>
        <w:t>gnad</w:t>
      </w:r>
      <w:proofErr w:type="spellEnd"/>
      <w:r>
        <w:t xml:space="preserve"> genossen hast,</w:t>
      </w:r>
      <w:r>
        <w:br/>
        <w:t xml:space="preserve">so </w:t>
      </w:r>
      <w:proofErr w:type="spellStart"/>
      <w:r>
        <w:t>danck</w:t>
      </w:r>
      <w:proofErr w:type="spellEnd"/>
      <w:r>
        <w:t xml:space="preserve"> </w:t>
      </w:r>
      <w:proofErr w:type="spellStart"/>
      <w:r>
        <w:t>jm</w:t>
      </w:r>
      <w:proofErr w:type="spellEnd"/>
      <w:r>
        <w:t xml:space="preserve"> von </w:t>
      </w:r>
      <w:proofErr w:type="spellStart"/>
      <w:r>
        <w:t>hertzen</w:t>
      </w:r>
      <w:proofErr w:type="spellEnd"/>
      <w:r>
        <w:t>.</w:t>
      </w:r>
    </w:p>
    <w:p w14:paraId="594A03F4" w14:textId="77777777" w:rsidR="00144456" w:rsidRDefault="00144456" w:rsidP="00144456">
      <w:pPr>
        <w:pStyle w:val="StandardWeb"/>
      </w:pPr>
      <w:proofErr w:type="spellStart"/>
      <w:r>
        <w:t>Sey</w:t>
      </w:r>
      <w:proofErr w:type="spellEnd"/>
      <w:r>
        <w:t xml:space="preserve"> munter, </w:t>
      </w:r>
      <w:proofErr w:type="spellStart"/>
      <w:r>
        <w:t>bett</w:t>
      </w:r>
      <w:proofErr w:type="spellEnd"/>
      <w:r>
        <w:t xml:space="preserve"> mit </w:t>
      </w:r>
      <w:proofErr w:type="spellStart"/>
      <w:r>
        <w:t>fleyß</w:t>
      </w:r>
      <w:proofErr w:type="spellEnd"/>
      <w:r>
        <w:t xml:space="preserve"> und wach</w:t>
      </w:r>
      <w:r>
        <w:br/>
      </w:r>
      <w:proofErr w:type="spellStart"/>
      <w:r>
        <w:t>sih</w:t>
      </w:r>
      <w:proofErr w:type="spellEnd"/>
      <w:r>
        <w:t xml:space="preserve">, </w:t>
      </w:r>
      <w:proofErr w:type="spellStart"/>
      <w:r>
        <w:t>daß</w:t>
      </w:r>
      <w:proofErr w:type="spellEnd"/>
      <w:r>
        <w:t xml:space="preserve"> du </w:t>
      </w:r>
      <w:proofErr w:type="spellStart"/>
      <w:r>
        <w:t>stetz</w:t>
      </w:r>
      <w:proofErr w:type="spellEnd"/>
      <w:r>
        <w:t xml:space="preserve"> </w:t>
      </w:r>
      <w:proofErr w:type="spellStart"/>
      <w:r>
        <w:t>inn</w:t>
      </w:r>
      <w:proofErr w:type="spellEnd"/>
      <w:r>
        <w:t xml:space="preserve"> seiner </w:t>
      </w:r>
      <w:proofErr w:type="spellStart"/>
      <w:r>
        <w:t>sach</w:t>
      </w:r>
      <w:proofErr w:type="spellEnd"/>
      <w:r>
        <w:br/>
      </w:r>
      <w:proofErr w:type="spellStart"/>
      <w:r>
        <w:t>trew</w:t>
      </w:r>
      <w:proofErr w:type="spellEnd"/>
      <w:r>
        <w:t xml:space="preserve"> werdest befunden.</w:t>
      </w:r>
    </w:p>
    <w:p w14:paraId="07869770" w14:textId="77777777" w:rsidR="00144456" w:rsidRDefault="00144456" w:rsidP="00144456">
      <w:pPr>
        <w:pStyle w:val="StandardWeb"/>
      </w:pPr>
      <w:r>
        <w:t xml:space="preserve">Du </w:t>
      </w:r>
      <w:proofErr w:type="spellStart"/>
      <w:r>
        <w:t>weyst</w:t>
      </w:r>
      <w:proofErr w:type="spellEnd"/>
      <w:r>
        <w:t xml:space="preserve"> nicht, wenn der Herre </w:t>
      </w:r>
      <w:proofErr w:type="spellStart"/>
      <w:r>
        <w:t>kömpt</w:t>
      </w:r>
      <w:proofErr w:type="spellEnd"/>
      <w:r>
        <w:br/>
        <w:t xml:space="preserve">denn er dir keine </w:t>
      </w:r>
      <w:proofErr w:type="spellStart"/>
      <w:r>
        <w:t>zeyt</w:t>
      </w:r>
      <w:proofErr w:type="spellEnd"/>
      <w:r>
        <w:t xml:space="preserve"> </w:t>
      </w:r>
      <w:proofErr w:type="spellStart"/>
      <w:r>
        <w:t>bestimpt</w:t>
      </w:r>
      <w:proofErr w:type="spellEnd"/>
      <w:r>
        <w:t>,</w:t>
      </w:r>
      <w:r>
        <w:br/>
      </w:r>
      <w:proofErr w:type="spellStart"/>
      <w:r>
        <w:t>sonder</w:t>
      </w:r>
      <w:proofErr w:type="spellEnd"/>
      <w:r>
        <w:t xml:space="preserve"> </w:t>
      </w:r>
      <w:proofErr w:type="spellStart"/>
      <w:r>
        <w:t>stetz</w:t>
      </w:r>
      <w:proofErr w:type="spellEnd"/>
      <w:r>
        <w:t xml:space="preserve"> </w:t>
      </w:r>
      <w:proofErr w:type="spellStart"/>
      <w:r>
        <w:t>heyst</w:t>
      </w:r>
      <w:proofErr w:type="spellEnd"/>
      <w:r>
        <w:t xml:space="preserve"> wachen.</w:t>
      </w:r>
    </w:p>
    <w:p w14:paraId="516C65D9" w14:textId="77777777" w:rsidR="00144456" w:rsidRDefault="00144456" w:rsidP="00144456">
      <w:pPr>
        <w:pStyle w:val="StandardWeb"/>
      </w:pPr>
      <w:r>
        <w:t>So üb dich nu in seinem Bund,</w:t>
      </w:r>
      <w:r>
        <w:br/>
        <w:t xml:space="preserve">lob </w:t>
      </w:r>
      <w:proofErr w:type="spellStart"/>
      <w:r>
        <w:t>jn</w:t>
      </w:r>
      <w:proofErr w:type="spellEnd"/>
      <w:r>
        <w:t xml:space="preserve"> mit </w:t>
      </w:r>
      <w:proofErr w:type="spellStart"/>
      <w:r>
        <w:t>hertzen</w:t>
      </w:r>
      <w:proofErr w:type="spellEnd"/>
      <w:r>
        <w:t xml:space="preserve">, </w:t>
      </w:r>
      <w:proofErr w:type="spellStart"/>
      <w:r>
        <w:t>that</w:t>
      </w:r>
      <w:proofErr w:type="spellEnd"/>
      <w:r>
        <w:t xml:space="preserve"> und </w:t>
      </w:r>
      <w:proofErr w:type="spellStart"/>
      <w:r>
        <w:t>mund</w:t>
      </w:r>
      <w:proofErr w:type="spellEnd"/>
      <w:r>
        <w:t>,</w:t>
      </w:r>
      <w:r>
        <w:br/>
      </w:r>
      <w:proofErr w:type="spellStart"/>
      <w:r>
        <w:t>danck</w:t>
      </w:r>
      <w:proofErr w:type="spellEnd"/>
      <w:r>
        <w:t xml:space="preserve"> </w:t>
      </w:r>
      <w:proofErr w:type="spellStart"/>
      <w:r>
        <w:t>jm</w:t>
      </w:r>
      <w:proofErr w:type="spellEnd"/>
      <w:r>
        <w:t xml:space="preserve"> seiner </w:t>
      </w:r>
      <w:proofErr w:type="spellStart"/>
      <w:r>
        <w:t>wolthat</w:t>
      </w:r>
      <w:proofErr w:type="spellEnd"/>
      <w:r>
        <w:t>.</w:t>
      </w:r>
    </w:p>
    <w:p w14:paraId="468C1E95" w14:textId="77777777" w:rsidR="00144456" w:rsidRDefault="00144456" w:rsidP="00144456">
      <w:pPr>
        <w:pStyle w:val="StandardWeb"/>
      </w:pPr>
      <w:r>
        <w:t xml:space="preserve">Sprich: O Vater </w:t>
      </w:r>
      <w:proofErr w:type="spellStart"/>
      <w:r>
        <w:t>inn</w:t>
      </w:r>
      <w:proofErr w:type="spellEnd"/>
      <w:r>
        <w:t xml:space="preserve"> </w:t>
      </w:r>
      <w:proofErr w:type="spellStart"/>
      <w:r>
        <w:t>ewigkeyt</w:t>
      </w:r>
      <w:proofErr w:type="spellEnd"/>
      <w:r>
        <w:t>,</w:t>
      </w:r>
      <w:r>
        <w:br/>
        <w:t xml:space="preserve">ich </w:t>
      </w:r>
      <w:proofErr w:type="spellStart"/>
      <w:r>
        <w:t>danck</w:t>
      </w:r>
      <w:proofErr w:type="spellEnd"/>
      <w:r>
        <w:t xml:space="preserve"> dir aller </w:t>
      </w:r>
      <w:proofErr w:type="spellStart"/>
      <w:r>
        <w:t>gütigkeyt</w:t>
      </w:r>
      <w:proofErr w:type="spellEnd"/>
      <w:r>
        <w:t>,</w:t>
      </w:r>
      <w:r>
        <w:br/>
        <w:t xml:space="preserve">mir </w:t>
      </w:r>
      <w:proofErr w:type="spellStart"/>
      <w:r>
        <w:t>biß</w:t>
      </w:r>
      <w:proofErr w:type="spellEnd"/>
      <w:r>
        <w:t xml:space="preserve"> her </w:t>
      </w:r>
      <w:proofErr w:type="spellStart"/>
      <w:r>
        <w:t>erzeyget</w:t>
      </w:r>
      <w:proofErr w:type="spellEnd"/>
    </w:p>
    <w:p w14:paraId="087E116D" w14:textId="77777777" w:rsidR="00144456" w:rsidRDefault="00144456" w:rsidP="00144456">
      <w:pPr>
        <w:pStyle w:val="StandardWeb"/>
      </w:pPr>
      <w:r>
        <w:t>Durch Jesum Christum, deinen Son,</w:t>
      </w:r>
      <w:r>
        <w:br/>
        <w:t xml:space="preserve">welchem </w:t>
      </w:r>
      <w:proofErr w:type="spellStart"/>
      <w:r>
        <w:t>sampt</w:t>
      </w:r>
      <w:proofErr w:type="spellEnd"/>
      <w:r>
        <w:t xml:space="preserve"> dir im höchsten thron</w:t>
      </w:r>
      <w:r>
        <w:br/>
        <w:t>all Engel lobsingen.</w:t>
      </w:r>
    </w:p>
    <w:p w14:paraId="676F2729" w14:textId="77777777" w:rsidR="00144456" w:rsidRDefault="00144456" w:rsidP="00144456">
      <w:pPr>
        <w:pStyle w:val="StandardWeb"/>
      </w:pPr>
      <w:proofErr w:type="spellStart"/>
      <w:r>
        <w:t>Hilff</w:t>
      </w:r>
      <w:proofErr w:type="spellEnd"/>
      <w:r>
        <w:t xml:space="preserve"> Herr, das ich dich </w:t>
      </w:r>
      <w:proofErr w:type="spellStart"/>
      <w:r>
        <w:t>gleicherweyß</w:t>
      </w:r>
      <w:proofErr w:type="spellEnd"/>
      <w:r>
        <w:br/>
        <w:t xml:space="preserve">von nun an </w:t>
      </w:r>
      <w:proofErr w:type="spellStart"/>
      <w:r>
        <w:t>allzeyt</w:t>
      </w:r>
      <w:proofErr w:type="spellEnd"/>
      <w:r>
        <w:t xml:space="preserve"> lob und </w:t>
      </w:r>
      <w:proofErr w:type="spellStart"/>
      <w:r>
        <w:t>preyß</w:t>
      </w:r>
      <w:proofErr w:type="spellEnd"/>
      <w:r>
        <w:br/>
      </w:r>
      <w:proofErr w:type="spellStart"/>
      <w:r>
        <w:t>inn</w:t>
      </w:r>
      <w:proofErr w:type="spellEnd"/>
      <w:r>
        <w:t xml:space="preserve"> </w:t>
      </w:r>
      <w:proofErr w:type="spellStart"/>
      <w:r>
        <w:t>ewigkeyt</w:t>
      </w:r>
      <w:proofErr w:type="spellEnd"/>
      <w:r>
        <w:t xml:space="preserve">, amen. </w:t>
      </w:r>
    </w:p>
    <w:p w14:paraId="2E3E4250" w14:textId="77777777" w:rsidR="00144456" w:rsidRDefault="00144456" w:rsidP="00144456">
      <w:pPr>
        <w:pStyle w:val="berschrift1"/>
      </w:pPr>
      <w:proofErr w:type="spellStart"/>
      <w:r>
        <w:t>DIe</w:t>
      </w:r>
      <w:proofErr w:type="spellEnd"/>
      <w:r>
        <w:t xml:space="preserve"> Propheten </w:t>
      </w:r>
      <w:proofErr w:type="spellStart"/>
      <w:r>
        <w:t>han</w:t>
      </w:r>
      <w:proofErr w:type="spellEnd"/>
      <w:r>
        <w:t xml:space="preserve"> </w:t>
      </w:r>
      <w:proofErr w:type="spellStart"/>
      <w:r>
        <w:t>propheceyt</w:t>
      </w:r>
      <w:proofErr w:type="spellEnd"/>
    </w:p>
    <w:p w14:paraId="2582B88D" w14:textId="77777777" w:rsidR="00144456" w:rsidRPr="00032E0E" w:rsidRDefault="00144456" w:rsidP="00144456">
      <w:pPr>
        <w:rPr>
          <w:b/>
        </w:rPr>
      </w:pPr>
      <w:proofErr w:type="spellStart"/>
      <w:r w:rsidRPr="00032E0E">
        <w:rPr>
          <w:b/>
        </w:rPr>
        <w:t>Verilla</w:t>
      </w:r>
      <w:proofErr w:type="spellEnd"/>
      <w:r w:rsidRPr="00032E0E">
        <w:rPr>
          <w:b/>
        </w:rPr>
        <w:t xml:space="preserve"> Regis</w:t>
      </w:r>
    </w:p>
    <w:p w14:paraId="22EEC99F" w14:textId="77777777" w:rsidR="00144456" w:rsidRDefault="00144456" w:rsidP="00144456">
      <w:pPr>
        <w:pStyle w:val="StandardWeb"/>
      </w:pPr>
      <w:proofErr w:type="spellStart"/>
      <w:r>
        <w:t>DIe</w:t>
      </w:r>
      <w:proofErr w:type="spellEnd"/>
      <w:r>
        <w:t xml:space="preserve"> Propheten </w:t>
      </w:r>
      <w:proofErr w:type="spellStart"/>
      <w:r>
        <w:t>han</w:t>
      </w:r>
      <w:proofErr w:type="spellEnd"/>
      <w:r>
        <w:t xml:space="preserve"> </w:t>
      </w:r>
      <w:proofErr w:type="spellStart"/>
      <w:r>
        <w:t>propheceyt</w:t>
      </w:r>
      <w:proofErr w:type="spellEnd"/>
      <w:r>
        <w:br/>
      </w:r>
      <w:proofErr w:type="spellStart"/>
      <w:r>
        <w:t>vnd</w:t>
      </w:r>
      <w:proofErr w:type="spellEnd"/>
      <w:r>
        <w:t xml:space="preserve"> geschrieben vor langer </w:t>
      </w:r>
      <w:proofErr w:type="spellStart"/>
      <w:r>
        <w:t>zeyt</w:t>
      </w:r>
      <w:proofErr w:type="spellEnd"/>
      <w:r>
        <w:t>,</w:t>
      </w:r>
      <w:r>
        <w:br/>
        <w:t xml:space="preserve">Wie Jesus Christus </w:t>
      </w:r>
      <w:proofErr w:type="spellStart"/>
      <w:r>
        <w:t>Leyden</w:t>
      </w:r>
      <w:proofErr w:type="spellEnd"/>
      <w:r>
        <w:t xml:space="preserve"> würd</w:t>
      </w:r>
      <w:r>
        <w:br/>
      </w:r>
      <w:proofErr w:type="spellStart"/>
      <w:r>
        <w:t>vnd</w:t>
      </w:r>
      <w:proofErr w:type="spellEnd"/>
      <w:r>
        <w:t xml:space="preserve"> </w:t>
      </w:r>
      <w:proofErr w:type="spellStart"/>
      <w:r>
        <w:t>auff</w:t>
      </w:r>
      <w:proofErr w:type="spellEnd"/>
      <w:r>
        <w:t xml:space="preserve"> sich laden </w:t>
      </w:r>
      <w:proofErr w:type="spellStart"/>
      <w:r>
        <w:t>vnser</w:t>
      </w:r>
      <w:proofErr w:type="spellEnd"/>
      <w:r>
        <w:t xml:space="preserve"> </w:t>
      </w:r>
      <w:proofErr w:type="spellStart"/>
      <w:r>
        <w:t>bürd</w:t>
      </w:r>
      <w:proofErr w:type="spellEnd"/>
      <w:r>
        <w:t>.</w:t>
      </w:r>
    </w:p>
    <w:p w14:paraId="3DB9AEC8" w14:textId="77777777" w:rsidR="00144456" w:rsidRDefault="00144456" w:rsidP="00144456">
      <w:pPr>
        <w:pStyle w:val="StandardWeb"/>
      </w:pPr>
      <w:r>
        <w:t xml:space="preserve">Die haben </w:t>
      </w:r>
      <w:proofErr w:type="spellStart"/>
      <w:r>
        <w:t>jn</w:t>
      </w:r>
      <w:proofErr w:type="spellEnd"/>
      <w:r>
        <w:t xml:space="preserve"> im </w:t>
      </w:r>
      <w:proofErr w:type="spellStart"/>
      <w:r>
        <w:t>Geyst</w:t>
      </w:r>
      <w:proofErr w:type="spellEnd"/>
      <w:r>
        <w:t xml:space="preserve"> </w:t>
      </w:r>
      <w:proofErr w:type="spellStart"/>
      <w:r>
        <w:t>gesehn</w:t>
      </w:r>
      <w:proofErr w:type="spellEnd"/>
      <w:r>
        <w:t>,</w:t>
      </w:r>
      <w:r>
        <w:br/>
      </w:r>
      <w:proofErr w:type="spellStart"/>
      <w:r>
        <w:t>ee</w:t>
      </w:r>
      <w:proofErr w:type="spellEnd"/>
      <w:r>
        <w:t xml:space="preserve"> es hie </w:t>
      </w:r>
      <w:proofErr w:type="spellStart"/>
      <w:r>
        <w:t>leyblich</w:t>
      </w:r>
      <w:proofErr w:type="spellEnd"/>
      <w:r>
        <w:t xml:space="preserve"> ist </w:t>
      </w:r>
      <w:proofErr w:type="spellStart"/>
      <w:r>
        <w:t>geschehn</w:t>
      </w:r>
      <w:proofErr w:type="spellEnd"/>
      <w:r>
        <w:t>,</w:t>
      </w:r>
      <w:r>
        <w:br/>
        <w:t xml:space="preserve">Für </w:t>
      </w:r>
      <w:proofErr w:type="spellStart"/>
      <w:r>
        <w:t>vnser</w:t>
      </w:r>
      <w:proofErr w:type="spellEnd"/>
      <w:r>
        <w:t xml:space="preserve"> </w:t>
      </w:r>
      <w:proofErr w:type="spellStart"/>
      <w:r>
        <w:t>missethat</w:t>
      </w:r>
      <w:proofErr w:type="spellEnd"/>
      <w:r>
        <w:t xml:space="preserve"> geplagt,</w:t>
      </w:r>
      <w:r>
        <w:br/>
        <w:t xml:space="preserve">wie </w:t>
      </w:r>
      <w:proofErr w:type="spellStart"/>
      <w:r>
        <w:t>Esaias</w:t>
      </w:r>
      <w:proofErr w:type="spellEnd"/>
      <w:r>
        <w:t xml:space="preserve"> hat gesagt.</w:t>
      </w:r>
    </w:p>
    <w:p w14:paraId="1772F637" w14:textId="77777777" w:rsidR="00144456" w:rsidRDefault="00144456" w:rsidP="00144456">
      <w:pPr>
        <w:pStyle w:val="StandardWeb"/>
      </w:pPr>
      <w:proofErr w:type="spellStart"/>
      <w:r>
        <w:t>Ey</w:t>
      </w:r>
      <w:proofErr w:type="spellEnd"/>
      <w:r>
        <w:t xml:space="preserve">, welch ein wunderlich </w:t>
      </w:r>
      <w:proofErr w:type="spellStart"/>
      <w:r>
        <w:t>geschicht</w:t>
      </w:r>
      <w:proofErr w:type="spellEnd"/>
      <w:r>
        <w:t>!</w:t>
      </w:r>
      <w:r>
        <w:br/>
        <w:t>Gott schonet seines Sones nicht,</w:t>
      </w:r>
      <w:r>
        <w:br/>
        <w:t xml:space="preserve">Er straffet </w:t>
      </w:r>
      <w:proofErr w:type="spellStart"/>
      <w:r>
        <w:t>jn</w:t>
      </w:r>
      <w:proofErr w:type="spellEnd"/>
      <w:r>
        <w:t xml:space="preserve"> für </w:t>
      </w:r>
      <w:proofErr w:type="spellStart"/>
      <w:r>
        <w:t>vnser</w:t>
      </w:r>
      <w:proofErr w:type="spellEnd"/>
      <w:r>
        <w:t xml:space="preserve"> schuld</w:t>
      </w:r>
      <w:r>
        <w:br/>
      </w:r>
      <w:proofErr w:type="spellStart"/>
      <w:r>
        <w:t>vnd</w:t>
      </w:r>
      <w:proofErr w:type="spellEnd"/>
      <w:r>
        <w:t xml:space="preserve"> er </w:t>
      </w:r>
      <w:proofErr w:type="spellStart"/>
      <w:r>
        <w:t>leydets</w:t>
      </w:r>
      <w:proofErr w:type="spellEnd"/>
      <w:r>
        <w:t xml:space="preserve"> als mit </w:t>
      </w:r>
      <w:proofErr w:type="spellStart"/>
      <w:r>
        <w:t>gedult</w:t>
      </w:r>
      <w:proofErr w:type="spellEnd"/>
      <w:r>
        <w:t>!</w:t>
      </w:r>
    </w:p>
    <w:p w14:paraId="305C615E" w14:textId="77777777" w:rsidR="00144456" w:rsidRDefault="00144456" w:rsidP="00144456">
      <w:pPr>
        <w:pStyle w:val="StandardWeb"/>
      </w:pPr>
      <w:r>
        <w:t xml:space="preserve">Wir waren all in Gottes </w:t>
      </w:r>
      <w:proofErr w:type="spellStart"/>
      <w:r>
        <w:t>zorn</w:t>
      </w:r>
      <w:proofErr w:type="spellEnd"/>
      <w:r>
        <w:br/>
      </w:r>
      <w:proofErr w:type="spellStart"/>
      <w:r>
        <w:t>vnd</w:t>
      </w:r>
      <w:proofErr w:type="spellEnd"/>
      <w:r>
        <w:t xml:space="preserve"> als irrende schaff </w:t>
      </w:r>
      <w:proofErr w:type="spellStart"/>
      <w:r>
        <w:t>verlorn</w:t>
      </w:r>
      <w:proofErr w:type="spellEnd"/>
      <w:r>
        <w:t>:</w:t>
      </w:r>
      <w:r>
        <w:br/>
        <w:t xml:space="preserve">Nu wird sein Son für </w:t>
      </w:r>
      <w:proofErr w:type="spellStart"/>
      <w:r>
        <w:t>vns</w:t>
      </w:r>
      <w:proofErr w:type="spellEnd"/>
      <w:r>
        <w:t xml:space="preserve"> </w:t>
      </w:r>
      <w:proofErr w:type="spellStart"/>
      <w:r>
        <w:t>verwundt</w:t>
      </w:r>
      <w:proofErr w:type="spellEnd"/>
      <w:r>
        <w:br/>
      </w:r>
      <w:proofErr w:type="spellStart"/>
      <w:r>
        <w:t>vnd</w:t>
      </w:r>
      <w:proofErr w:type="spellEnd"/>
      <w:r>
        <w:t xml:space="preserve"> </w:t>
      </w:r>
      <w:proofErr w:type="spellStart"/>
      <w:r>
        <w:t>vnser</w:t>
      </w:r>
      <w:proofErr w:type="spellEnd"/>
      <w:r>
        <w:t xml:space="preserve"> </w:t>
      </w:r>
      <w:proofErr w:type="spellStart"/>
      <w:r>
        <w:t>seel</w:t>
      </w:r>
      <w:proofErr w:type="spellEnd"/>
      <w:r>
        <w:t xml:space="preserve"> dadurch </w:t>
      </w:r>
      <w:proofErr w:type="spellStart"/>
      <w:r>
        <w:t>gesundt</w:t>
      </w:r>
      <w:proofErr w:type="spellEnd"/>
      <w:r>
        <w:t>!</w:t>
      </w:r>
    </w:p>
    <w:p w14:paraId="63100E44" w14:textId="77777777" w:rsidR="00144456" w:rsidRDefault="00144456" w:rsidP="00144456">
      <w:pPr>
        <w:pStyle w:val="StandardWeb"/>
      </w:pPr>
      <w:r>
        <w:t xml:space="preserve">Die Sonne verbirgt </w:t>
      </w:r>
      <w:proofErr w:type="spellStart"/>
      <w:r>
        <w:t>jren</w:t>
      </w:r>
      <w:proofErr w:type="spellEnd"/>
      <w:r>
        <w:t xml:space="preserve"> schein,</w:t>
      </w:r>
      <w:r>
        <w:br/>
        <w:t xml:space="preserve">es spalten </w:t>
      </w:r>
      <w:proofErr w:type="spellStart"/>
      <w:r>
        <w:t>auff</w:t>
      </w:r>
      <w:proofErr w:type="spellEnd"/>
      <w:r>
        <w:t xml:space="preserve"> Felsen </w:t>
      </w:r>
      <w:proofErr w:type="spellStart"/>
      <w:r>
        <w:t>vnd</w:t>
      </w:r>
      <w:proofErr w:type="spellEnd"/>
      <w:r>
        <w:t xml:space="preserve"> Stein,</w:t>
      </w:r>
      <w:r>
        <w:br/>
        <w:t xml:space="preserve">Die </w:t>
      </w:r>
      <w:proofErr w:type="spellStart"/>
      <w:r>
        <w:t>erd</w:t>
      </w:r>
      <w:proofErr w:type="spellEnd"/>
      <w:r>
        <w:t xml:space="preserve"> erbebt vor seinem Blut,</w:t>
      </w:r>
      <w:r>
        <w:br/>
      </w:r>
      <w:proofErr w:type="spellStart"/>
      <w:r>
        <w:t>dauon</w:t>
      </w:r>
      <w:proofErr w:type="spellEnd"/>
      <w:r>
        <w:t xml:space="preserve"> sich auch manch Grab </w:t>
      </w:r>
      <w:proofErr w:type="spellStart"/>
      <w:r>
        <w:t>auffthut</w:t>
      </w:r>
      <w:proofErr w:type="spellEnd"/>
      <w:r>
        <w:t>.</w:t>
      </w:r>
    </w:p>
    <w:p w14:paraId="7A002C9A" w14:textId="77777777" w:rsidR="00144456" w:rsidRDefault="00144456" w:rsidP="00144456">
      <w:pPr>
        <w:pStyle w:val="StandardWeb"/>
      </w:pPr>
      <w:proofErr w:type="spellStart"/>
      <w:r>
        <w:t>Bewaynen</w:t>
      </w:r>
      <w:proofErr w:type="spellEnd"/>
      <w:r>
        <w:t xml:space="preserve"> wir nach seinem </w:t>
      </w:r>
      <w:proofErr w:type="spellStart"/>
      <w:r>
        <w:t>rath</w:t>
      </w:r>
      <w:proofErr w:type="spellEnd"/>
      <w:r>
        <w:br/>
      </w:r>
      <w:proofErr w:type="spellStart"/>
      <w:r>
        <w:t>vns</w:t>
      </w:r>
      <w:proofErr w:type="spellEnd"/>
      <w:r>
        <w:t xml:space="preserve"> </w:t>
      </w:r>
      <w:proofErr w:type="spellStart"/>
      <w:r>
        <w:t>selbest</w:t>
      </w:r>
      <w:proofErr w:type="spellEnd"/>
      <w:r>
        <w:t xml:space="preserve"> </w:t>
      </w:r>
      <w:proofErr w:type="spellStart"/>
      <w:r>
        <w:t>vnd</w:t>
      </w:r>
      <w:proofErr w:type="spellEnd"/>
      <w:r>
        <w:t xml:space="preserve"> nicht seinen Todt,</w:t>
      </w:r>
      <w:r>
        <w:br/>
        <w:t xml:space="preserve">Denn wir, so </w:t>
      </w:r>
      <w:proofErr w:type="spellStart"/>
      <w:r>
        <w:t>gantz</w:t>
      </w:r>
      <w:proofErr w:type="spellEnd"/>
      <w:r>
        <w:t xml:space="preserve"> elend </w:t>
      </w:r>
      <w:proofErr w:type="spellStart"/>
      <w:r>
        <w:t>vnd</w:t>
      </w:r>
      <w:proofErr w:type="spellEnd"/>
      <w:r>
        <w:t xml:space="preserve"> schwach,</w:t>
      </w:r>
      <w:r>
        <w:br/>
      </w:r>
      <w:proofErr w:type="spellStart"/>
      <w:r>
        <w:t>seind</w:t>
      </w:r>
      <w:proofErr w:type="spellEnd"/>
      <w:r>
        <w:t xml:space="preserve"> </w:t>
      </w:r>
      <w:proofErr w:type="spellStart"/>
      <w:r>
        <w:t>jm</w:t>
      </w:r>
      <w:proofErr w:type="spellEnd"/>
      <w:r>
        <w:t xml:space="preserve"> des </w:t>
      </w:r>
      <w:proofErr w:type="spellStart"/>
      <w:r>
        <w:t>Leydens</w:t>
      </w:r>
      <w:proofErr w:type="spellEnd"/>
      <w:r>
        <w:t xml:space="preserve"> ein </w:t>
      </w:r>
      <w:proofErr w:type="spellStart"/>
      <w:r>
        <w:t>vrsach</w:t>
      </w:r>
      <w:proofErr w:type="spellEnd"/>
      <w:r>
        <w:t>.</w:t>
      </w:r>
    </w:p>
    <w:p w14:paraId="73BC1158" w14:textId="77777777" w:rsidR="00144456" w:rsidRDefault="00144456" w:rsidP="00144456">
      <w:pPr>
        <w:pStyle w:val="StandardWeb"/>
      </w:pPr>
      <w:r>
        <w:t xml:space="preserve">O </w:t>
      </w:r>
      <w:proofErr w:type="spellStart"/>
      <w:r>
        <w:t>schawen</w:t>
      </w:r>
      <w:proofErr w:type="spellEnd"/>
      <w:r>
        <w:t xml:space="preserve"> wir den Bischoff an,</w:t>
      </w:r>
      <w:r>
        <w:br/>
        <w:t xml:space="preserve">der </w:t>
      </w:r>
      <w:proofErr w:type="spellStart"/>
      <w:r>
        <w:t>vnser</w:t>
      </w:r>
      <w:proofErr w:type="spellEnd"/>
      <w:r>
        <w:t xml:space="preserve"> </w:t>
      </w:r>
      <w:proofErr w:type="spellStart"/>
      <w:r>
        <w:t>sünd</w:t>
      </w:r>
      <w:proofErr w:type="spellEnd"/>
      <w:r>
        <w:t xml:space="preserve"> </w:t>
      </w:r>
      <w:proofErr w:type="spellStart"/>
      <w:r>
        <w:t>versönen</w:t>
      </w:r>
      <w:proofErr w:type="spellEnd"/>
      <w:r>
        <w:t xml:space="preserve"> </w:t>
      </w:r>
      <w:proofErr w:type="spellStart"/>
      <w:r>
        <w:t>kan</w:t>
      </w:r>
      <w:proofErr w:type="spellEnd"/>
      <w:r>
        <w:br/>
      </w:r>
      <w:proofErr w:type="spellStart"/>
      <w:r>
        <w:t>Vnd</w:t>
      </w:r>
      <w:proofErr w:type="spellEnd"/>
      <w:r>
        <w:t xml:space="preserve"> </w:t>
      </w:r>
      <w:proofErr w:type="spellStart"/>
      <w:r>
        <w:t>vns</w:t>
      </w:r>
      <w:proofErr w:type="spellEnd"/>
      <w:r>
        <w:t xml:space="preserve"> </w:t>
      </w:r>
      <w:proofErr w:type="spellStart"/>
      <w:r>
        <w:t>füren</w:t>
      </w:r>
      <w:proofErr w:type="spellEnd"/>
      <w:r>
        <w:t xml:space="preserve"> </w:t>
      </w:r>
      <w:proofErr w:type="spellStart"/>
      <w:r>
        <w:t>jns</w:t>
      </w:r>
      <w:proofErr w:type="spellEnd"/>
      <w:r>
        <w:t xml:space="preserve"> </w:t>
      </w:r>
      <w:proofErr w:type="spellStart"/>
      <w:r>
        <w:t>Himelreych</w:t>
      </w:r>
      <w:proofErr w:type="spellEnd"/>
      <w:r>
        <w:br/>
        <w:t xml:space="preserve">denn </w:t>
      </w:r>
      <w:proofErr w:type="spellStart"/>
      <w:r>
        <w:t>jm</w:t>
      </w:r>
      <w:proofErr w:type="spellEnd"/>
      <w:r>
        <w:t xml:space="preserve"> ist, noch wird </w:t>
      </w:r>
      <w:proofErr w:type="spellStart"/>
      <w:r>
        <w:t>niemandt</w:t>
      </w:r>
      <w:proofErr w:type="spellEnd"/>
      <w:r>
        <w:t xml:space="preserve"> </w:t>
      </w:r>
      <w:proofErr w:type="spellStart"/>
      <w:r>
        <w:t>gleych</w:t>
      </w:r>
      <w:proofErr w:type="spellEnd"/>
      <w:r>
        <w:t>.</w:t>
      </w:r>
    </w:p>
    <w:p w14:paraId="10F2517C" w14:textId="77777777" w:rsidR="00144456" w:rsidRDefault="00144456" w:rsidP="00144456">
      <w:pPr>
        <w:pStyle w:val="StandardWeb"/>
      </w:pPr>
      <w:r>
        <w:t xml:space="preserve">Nicht mit Bocks oder Kelber </w:t>
      </w:r>
      <w:proofErr w:type="spellStart"/>
      <w:r>
        <w:t>blut</w:t>
      </w:r>
      <w:proofErr w:type="spellEnd"/>
      <w:r>
        <w:br/>
      </w:r>
      <w:proofErr w:type="spellStart"/>
      <w:r>
        <w:t>versönet</w:t>
      </w:r>
      <w:proofErr w:type="spellEnd"/>
      <w:r>
        <w:t xml:space="preserve"> er des </w:t>
      </w:r>
      <w:proofErr w:type="spellStart"/>
      <w:r>
        <w:t>Vatern</w:t>
      </w:r>
      <w:proofErr w:type="spellEnd"/>
      <w:r>
        <w:t xml:space="preserve"> </w:t>
      </w:r>
      <w:proofErr w:type="spellStart"/>
      <w:r>
        <w:t>mut</w:t>
      </w:r>
      <w:proofErr w:type="spellEnd"/>
      <w:r>
        <w:t>,</w:t>
      </w:r>
      <w:r>
        <w:br/>
      </w:r>
      <w:proofErr w:type="spellStart"/>
      <w:r>
        <w:t>Sonder</w:t>
      </w:r>
      <w:proofErr w:type="spellEnd"/>
      <w:r>
        <w:t xml:space="preserve"> mit seinem eignen </w:t>
      </w:r>
      <w:proofErr w:type="spellStart"/>
      <w:r>
        <w:t>blut</w:t>
      </w:r>
      <w:proofErr w:type="spellEnd"/>
      <w:r>
        <w:br/>
        <w:t xml:space="preserve">macht er all </w:t>
      </w:r>
      <w:proofErr w:type="spellStart"/>
      <w:r>
        <w:t>vnser</w:t>
      </w:r>
      <w:proofErr w:type="spellEnd"/>
      <w:r>
        <w:t xml:space="preserve"> </w:t>
      </w:r>
      <w:proofErr w:type="spellStart"/>
      <w:r>
        <w:t>sachen</w:t>
      </w:r>
      <w:proofErr w:type="spellEnd"/>
      <w:r>
        <w:t xml:space="preserve"> gut.</w:t>
      </w:r>
    </w:p>
    <w:p w14:paraId="3B2CC6E8" w14:textId="77777777" w:rsidR="00144456" w:rsidRDefault="00144456" w:rsidP="00144456">
      <w:pPr>
        <w:pStyle w:val="StandardWeb"/>
      </w:pPr>
      <w:proofErr w:type="spellStart"/>
      <w:r>
        <w:t>Bleybet</w:t>
      </w:r>
      <w:proofErr w:type="spellEnd"/>
      <w:r>
        <w:t xml:space="preserve"> Priester </w:t>
      </w:r>
      <w:proofErr w:type="spellStart"/>
      <w:r>
        <w:t>inn</w:t>
      </w:r>
      <w:proofErr w:type="spellEnd"/>
      <w:r>
        <w:t xml:space="preserve"> </w:t>
      </w:r>
      <w:proofErr w:type="spellStart"/>
      <w:r>
        <w:t>ewigkeyt</w:t>
      </w:r>
      <w:proofErr w:type="spellEnd"/>
      <w:r>
        <w:t>,</w:t>
      </w:r>
      <w:r>
        <w:br/>
      </w:r>
      <w:proofErr w:type="spellStart"/>
      <w:r>
        <w:t>bestettiget</w:t>
      </w:r>
      <w:proofErr w:type="spellEnd"/>
      <w:r>
        <w:t xml:space="preserve"> mit Gottes </w:t>
      </w:r>
      <w:proofErr w:type="spellStart"/>
      <w:r>
        <w:t>eyd</w:t>
      </w:r>
      <w:proofErr w:type="spellEnd"/>
      <w:r>
        <w:t>,</w:t>
      </w:r>
      <w:r>
        <w:br/>
      </w:r>
      <w:proofErr w:type="spellStart"/>
      <w:r>
        <w:t>Vnd</w:t>
      </w:r>
      <w:proofErr w:type="spellEnd"/>
      <w:r>
        <w:t xml:space="preserve"> gibt nach </w:t>
      </w:r>
      <w:proofErr w:type="spellStart"/>
      <w:r>
        <w:t>Melchisedechs</w:t>
      </w:r>
      <w:proofErr w:type="spellEnd"/>
      <w:r>
        <w:t xml:space="preserve"> </w:t>
      </w:r>
      <w:proofErr w:type="spellStart"/>
      <w:r>
        <w:t>weyß</w:t>
      </w:r>
      <w:proofErr w:type="spellEnd"/>
      <w:r>
        <w:br/>
        <w:t xml:space="preserve">den Hungrigen </w:t>
      </w:r>
      <w:proofErr w:type="spellStart"/>
      <w:r>
        <w:t>geystliche</w:t>
      </w:r>
      <w:proofErr w:type="spellEnd"/>
      <w:r>
        <w:t xml:space="preserve"> </w:t>
      </w:r>
      <w:proofErr w:type="spellStart"/>
      <w:r>
        <w:t>Speyß</w:t>
      </w:r>
      <w:proofErr w:type="spellEnd"/>
      <w:r>
        <w:t>.</w:t>
      </w:r>
    </w:p>
    <w:p w14:paraId="3FD78959" w14:textId="77777777" w:rsidR="00144456" w:rsidRDefault="00144456" w:rsidP="00144456">
      <w:pPr>
        <w:pStyle w:val="StandardWeb"/>
      </w:pPr>
      <w:r>
        <w:t xml:space="preserve">Ein solcher Bischoff war </w:t>
      </w:r>
      <w:proofErr w:type="spellStart"/>
      <w:r>
        <w:t>vns</w:t>
      </w:r>
      <w:proofErr w:type="spellEnd"/>
      <w:r>
        <w:t xml:space="preserve"> not,</w:t>
      </w:r>
      <w:r>
        <w:br/>
        <w:t xml:space="preserve">der nicht mehr </w:t>
      </w:r>
      <w:proofErr w:type="spellStart"/>
      <w:r>
        <w:t>förchten</w:t>
      </w:r>
      <w:proofErr w:type="spellEnd"/>
      <w:r>
        <w:t xml:space="preserve"> </w:t>
      </w:r>
      <w:proofErr w:type="spellStart"/>
      <w:r>
        <w:t>darff</w:t>
      </w:r>
      <w:proofErr w:type="spellEnd"/>
      <w:r>
        <w:t xml:space="preserve"> den </w:t>
      </w:r>
      <w:proofErr w:type="spellStart"/>
      <w:r>
        <w:t>tod</w:t>
      </w:r>
      <w:proofErr w:type="spellEnd"/>
      <w:r>
        <w:t>,</w:t>
      </w:r>
      <w:r>
        <w:br/>
        <w:t xml:space="preserve">Der auch </w:t>
      </w:r>
      <w:proofErr w:type="spellStart"/>
      <w:r>
        <w:t>vnser</w:t>
      </w:r>
      <w:proofErr w:type="spellEnd"/>
      <w:r>
        <w:t xml:space="preserve"> </w:t>
      </w:r>
      <w:proofErr w:type="spellStart"/>
      <w:r>
        <w:t>schwacheit</w:t>
      </w:r>
      <w:proofErr w:type="spellEnd"/>
      <w:r>
        <w:t xml:space="preserve"> versucht,</w:t>
      </w:r>
      <w:r>
        <w:br/>
      </w:r>
      <w:proofErr w:type="spellStart"/>
      <w:r>
        <w:t>vnschuldig</w:t>
      </w:r>
      <w:proofErr w:type="spellEnd"/>
      <w:r>
        <w:t xml:space="preserve"> </w:t>
      </w:r>
      <w:proofErr w:type="spellStart"/>
      <w:r>
        <w:t>sey</w:t>
      </w:r>
      <w:proofErr w:type="spellEnd"/>
      <w:r>
        <w:t xml:space="preserve"> </w:t>
      </w:r>
      <w:proofErr w:type="spellStart"/>
      <w:r>
        <w:t>vnd</w:t>
      </w:r>
      <w:proofErr w:type="spellEnd"/>
      <w:r>
        <w:t xml:space="preserve"> </w:t>
      </w:r>
      <w:proofErr w:type="spellStart"/>
      <w:r>
        <w:t>vnuerflucht</w:t>
      </w:r>
      <w:proofErr w:type="spellEnd"/>
      <w:r>
        <w:t>.</w:t>
      </w:r>
    </w:p>
    <w:p w14:paraId="4ABCF7B8" w14:textId="77777777" w:rsidR="00144456" w:rsidRDefault="00144456" w:rsidP="00144456">
      <w:pPr>
        <w:pStyle w:val="StandardWeb"/>
      </w:pPr>
      <w:r>
        <w:t xml:space="preserve">O Christe, setz dein </w:t>
      </w:r>
      <w:proofErr w:type="spellStart"/>
      <w:r>
        <w:t>bittern</w:t>
      </w:r>
      <w:proofErr w:type="spellEnd"/>
      <w:r>
        <w:t xml:space="preserve"> Todt</w:t>
      </w:r>
      <w:r>
        <w:br/>
        <w:t xml:space="preserve">für </w:t>
      </w:r>
      <w:proofErr w:type="spellStart"/>
      <w:r>
        <w:t>vnser</w:t>
      </w:r>
      <w:proofErr w:type="spellEnd"/>
      <w:r>
        <w:t xml:space="preserve"> </w:t>
      </w:r>
      <w:proofErr w:type="spellStart"/>
      <w:r>
        <w:t>sünd</w:t>
      </w:r>
      <w:proofErr w:type="spellEnd"/>
      <w:r>
        <w:t xml:space="preserve"> </w:t>
      </w:r>
      <w:proofErr w:type="spellStart"/>
      <w:r>
        <w:t>vnd</w:t>
      </w:r>
      <w:proofErr w:type="spellEnd"/>
      <w:r>
        <w:t xml:space="preserve"> </w:t>
      </w:r>
      <w:proofErr w:type="spellStart"/>
      <w:r>
        <w:t>missethat</w:t>
      </w:r>
      <w:proofErr w:type="spellEnd"/>
      <w:r>
        <w:t>,</w:t>
      </w:r>
      <w:r>
        <w:br/>
      </w:r>
      <w:proofErr w:type="spellStart"/>
      <w:r>
        <w:t>Sey</w:t>
      </w:r>
      <w:proofErr w:type="spellEnd"/>
      <w:r>
        <w:t xml:space="preserve"> mit deinem </w:t>
      </w:r>
      <w:proofErr w:type="spellStart"/>
      <w:r>
        <w:t>opffer</w:t>
      </w:r>
      <w:proofErr w:type="spellEnd"/>
      <w:r>
        <w:t xml:space="preserve"> vor Gott</w:t>
      </w:r>
      <w:r>
        <w:br/>
      </w:r>
      <w:proofErr w:type="spellStart"/>
      <w:r>
        <w:t>vnser</w:t>
      </w:r>
      <w:proofErr w:type="spellEnd"/>
      <w:r>
        <w:t xml:space="preserve"> </w:t>
      </w:r>
      <w:proofErr w:type="spellStart"/>
      <w:r>
        <w:t>versöner</w:t>
      </w:r>
      <w:proofErr w:type="spellEnd"/>
      <w:r>
        <w:t xml:space="preserve"> </w:t>
      </w:r>
      <w:proofErr w:type="spellStart"/>
      <w:r>
        <w:t>frü</w:t>
      </w:r>
      <w:proofErr w:type="spellEnd"/>
      <w:r>
        <w:t xml:space="preserve"> </w:t>
      </w:r>
      <w:proofErr w:type="spellStart"/>
      <w:r>
        <w:t>vnd</w:t>
      </w:r>
      <w:proofErr w:type="spellEnd"/>
      <w:r>
        <w:t xml:space="preserve"> </w:t>
      </w:r>
      <w:proofErr w:type="spellStart"/>
      <w:r>
        <w:t>spat</w:t>
      </w:r>
      <w:proofErr w:type="spellEnd"/>
      <w:r>
        <w:t>.</w:t>
      </w:r>
    </w:p>
    <w:p w14:paraId="4E782642" w14:textId="77777777" w:rsidR="00144456" w:rsidRDefault="00144456" w:rsidP="00144456">
      <w:pPr>
        <w:pStyle w:val="berschrift1"/>
      </w:pPr>
      <w:proofErr w:type="spellStart"/>
      <w:r>
        <w:t>DIe</w:t>
      </w:r>
      <w:proofErr w:type="spellEnd"/>
      <w:r>
        <w:t xml:space="preserve"> Sonne wird mit </w:t>
      </w:r>
      <w:proofErr w:type="spellStart"/>
      <w:r>
        <w:t>jrem</w:t>
      </w:r>
      <w:proofErr w:type="spellEnd"/>
      <w:r>
        <w:t xml:space="preserve"> schein</w:t>
      </w:r>
    </w:p>
    <w:p w14:paraId="726098B3" w14:textId="77777777" w:rsidR="00144456" w:rsidRDefault="00144456" w:rsidP="00144456">
      <w:pPr>
        <w:pStyle w:val="StandardWeb"/>
      </w:pPr>
      <w:proofErr w:type="spellStart"/>
      <w:r>
        <w:t>DIe</w:t>
      </w:r>
      <w:proofErr w:type="spellEnd"/>
      <w:r>
        <w:t xml:space="preserve"> Sonne wird mit </w:t>
      </w:r>
      <w:proofErr w:type="spellStart"/>
      <w:r>
        <w:t>jrem</w:t>
      </w:r>
      <w:proofErr w:type="spellEnd"/>
      <w:r>
        <w:t xml:space="preserve"> schein</w:t>
      </w:r>
      <w:r>
        <w:br/>
        <w:t xml:space="preserve">eine </w:t>
      </w:r>
      <w:proofErr w:type="spellStart"/>
      <w:r>
        <w:t>weyl</w:t>
      </w:r>
      <w:proofErr w:type="spellEnd"/>
      <w:r>
        <w:t xml:space="preserve"> </w:t>
      </w:r>
      <w:proofErr w:type="spellStart"/>
      <w:r>
        <w:t>ytzt</w:t>
      </w:r>
      <w:proofErr w:type="spellEnd"/>
      <w:r>
        <w:t xml:space="preserve"> nicht </w:t>
      </w:r>
      <w:proofErr w:type="spellStart"/>
      <w:r>
        <w:t>bey</w:t>
      </w:r>
      <w:proofErr w:type="spellEnd"/>
      <w:r>
        <w:t xml:space="preserve"> uns sein:</w:t>
      </w:r>
      <w:r>
        <w:br/>
        <w:t xml:space="preserve">O Gott, du </w:t>
      </w:r>
      <w:proofErr w:type="spellStart"/>
      <w:r>
        <w:t>unbegreyfflich</w:t>
      </w:r>
      <w:proofErr w:type="spellEnd"/>
      <w:r>
        <w:t xml:space="preserve"> </w:t>
      </w:r>
      <w:proofErr w:type="spellStart"/>
      <w:r>
        <w:t>liecht</w:t>
      </w:r>
      <w:proofErr w:type="spellEnd"/>
      <w:r>
        <w:t>,</w:t>
      </w:r>
      <w:r>
        <w:br/>
      </w:r>
      <w:proofErr w:type="spellStart"/>
      <w:r>
        <w:t>weych</w:t>
      </w:r>
      <w:proofErr w:type="spellEnd"/>
      <w:r>
        <w:t xml:space="preserve"> du nur von uns armen nicht!</w:t>
      </w:r>
    </w:p>
    <w:p w14:paraId="7ECF0C5A" w14:textId="77777777" w:rsidR="00144456" w:rsidRDefault="00144456" w:rsidP="00144456">
      <w:pPr>
        <w:pStyle w:val="StandardWeb"/>
      </w:pPr>
      <w:r>
        <w:t xml:space="preserve">Zu dir steht unser </w:t>
      </w:r>
      <w:proofErr w:type="spellStart"/>
      <w:r>
        <w:t>zuuersicht</w:t>
      </w:r>
      <w:proofErr w:type="spellEnd"/>
      <w:r>
        <w:br/>
      </w:r>
      <w:proofErr w:type="spellStart"/>
      <w:r>
        <w:t>auff</w:t>
      </w:r>
      <w:proofErr w:type="spellEnd"/>
      <w:r>
        <w:t xml:space="preserve"> dich ist unser </w:t>
      </w:r>
      <w:proofErr w:type="spellStart"/>
      <w:r>
        <w:t>thun</w:t>
      </w:r>
      <w:proofErr w:type="spellEnd"/>
      <w:r>
        <w:t xml:space="preserve"> </w:t>
      </w:r>
      <w:proofErr w:type="spellStart"/>
      <w:r>
        <w:t>gericht</w:t>
      </w:r>
      <w:proofErr w:type="spellEnd"/>
      <w:r>
        <w:t>,</w:t>
      </w:r>
      <w:r>
        <w:br/>
        <w:t xml:space="preserve">Und wenn du uns </w:t>
      </w:r>
      <w:proofErr w:type="spellStart"/>
      <w:r>
        <w:t>liessest</w:t>
      </w:r>
      <w:proofErr w:type="spellEnd"/>
      <w:r>
        <w:t xml:space="preserve"> </w:t>
      </w:r>
      <w:proofErr w:type="spellStart"/>
      <w:r>
        <w:t>faren</w:t>
      </w:r>
      <w:proofErr w:type="spellEnd"/>
      <w:r>
        <w:br/>
        <w:t xml:space="preserve">so </w:t>
      </w:r>
      <w:proofErr w:type="spellStart"/>
      <w:r>
        <w:t>könd</w:t>
      </w:r>
      <w:proofErr w:type="spellEnd"/>
      <w:r>
        <w:t xml:space="preserve"> uns niemands </w:t>
      </w:r>
      <w:proofErr w:type="spellStart"/>
      <w:r>
        <w:t>bewaren</w:t>
      </w:r>
      <w:proofErr w:type="spellEnd"/>
      <w:r>
        <w:t>.</w:t>
      </w:r>
    </w:p>
    <w:p w14:paraId="6819C650" w14:textId="77777777" w:rsidR="00144456" w:rsidRDefault="00144456" w:rsidP="00144456">
      <w:pPr>
        <w:pStyle w:val="StandardWeb"/>
      </w:pPr>
      <w:r>
        <w:t xml:space="preserve">Denn der Feind haben wir sehr </w:t>
      </w:r>
      <w:proofErr w:type="spellStart"/>
      <w:r>
        <w:t>vil</w:t>
      </w:r>
      <w:proofErr w:type="spellEnd"/>
      <w:r>
        <w:t>,</w:t>
      </w:r>
      <w:r>
        <w:br/>
        <w:t xml:space="preserve">die </w:t>
      </w:r>
      <w:proofErr w:type="spellStart"/>
      <w:r>
        <w:t>auff</w:t>
      </w:r>
      <w:proofErr w:type="spellEnd"/>
      <w:r>
        <w:t xml:space="preserve"> uns </w:t>
      </w:r>
      <w:proofErr w:type="spellStart"/>
      <w:r>
        <w:t>schiessen</w:t>
      </w:r>
      <w:proofErr w:type="spellEnd"/>
      <w:r>
        <w:t xml:space="preserve"> wie zum </w:t>
      </w:r>
      <w:proofErr w:type="spellStart"/>
      <w:r>
        <w:t>zil</w:t>
      </w:r>
      <w:proofErr w:type="spellEnd"/>
      <w:r>
        <w:t>,</w:t>
      </w:r>
      <w:r>
        <w:br/>
        <w:t xml:space="preserve">Und wenn wir on dich </w:t>
      </w:r>
      <w:proofErr w:type="spellStart"/>
      <w:r>
        <w:t>entschlieffen</w:t>
      </w:r>
      <w:proofErr w:type="spellEnd"/>
      <w:r>
        <w:t>,</w:t>
      </w:r>
      <w:r>
        <w:br/>
        <w:t xml:space="preserve">so </w:t>
      </w:r>
      <w:proofErr w:type="spellStart"/>
      <w:r>
        <w:t>hetten</w:t>
      </w:r>
      <w:proofErr w:type="spellEnd"/>
      <w:r>
        <w:t xml:space="preserve"> sie uns ergriffen.</w:t>
      </w:r>
    </w:p>
    <w:p w14:paraId="3FD9E160" w14:textId="77777777" w:rsidR="00144456" w:rsidRDefault="00144456" w:rsidP="00144456">
      <w:pPr>
        <w:pStyle w:val="StandardWeb"/>
      </w:pPr>
      <w:r>
        <w:t xml:space="preserve">Wir </w:t>
      </w:r>
      <w:proofErr w:type="spellStart"/>
      <w:r>
        <w:t>opffern</w:t>
      </w:r>
      <w:proofErr w:type="spellEnd"/>
      <w:r>
        <w:t xml:space="preserve"> uns dir </w:t>
      </w:r>
      <w:proofErr w:type="spellStart"/>
      <w:r>
        <w:t>gantz</w:t>
      </w:r>
      <w:proofErr w:type="spellEnd"/>
      <w:r>
        <w:t xml:space="preserve"> und gar,</w:t>
      </w:r>
      <w:r>
        <w:br/>
        <w:t xml:space="preserve">o Vater, nimm </w:t>
      </w:r>
      <w:proofErr w:type="spellStart"/>
      <w:r>
        <w:t>heynt</w:t>
      </w:r>
      <w:proofErr w:type="spellEnd"/>
      <w:r>
        <w:t xml:space="preserve"> unser war,</w:t>
      </w:r>
      <w:r>
        <w:br/>
        <w:t xml:space="preserve">Das uns die Feind nicht </w:t>
      </w:r>
      <w:proofErr w:type="spellStart"/>
      <w:r>
        <w:t>verzeren</w:t>
      </w:r>
      <w:proofErr w:type="spellEnd"/>
      <w:r>
        <w:br/>
      </w:r>
      <w:proofErr w:type="spellStart"/>
      <w:r>
        <w:t>weyl</w:t>
      </w:r>
      <w:proofErr w:type="spellEnd"/>
      <w:r>
        <w:t xml:space="preserve"> wir uns nicht können wehren.</w:t>
      </w:r>
    </w:p>
    <w:p w14:paraId="24A7F273" w14:textId="77777777" w:rsidR="00144456" w:rsidRDefault="00144456" w:rsidP="00144456">
      <w:pPr>
        <w:pStyle w:val="StandardWeb"/>
      </w:pPr>
      <w:proofErr w:type="spellStart"/>
      <w:r>
        <w:t>Gesegne</w:t>
      </w:r>
      <w:proofErr w:type="spellEnd"/>
      <w:r>
        <w:t xml:space="preserve"> uns </w:t>
      </w:r>
      <w:proofErr w:type="spellStart"/>
      <w:r>
        <w:t>inn</w:t>
      </w:r>
      <w:proofErr w:type="spellEnd"/>
      <w:r>
        <w:t xml:space="preserve"> deinem Son,</w:t>
      </w:r>
      <w:r>
        <w:br/>
        <w:t xml:space="preserve">on welchen wir nichts können </w:t>
      </w:r>
      <w:proofErr w:type="spellStart"/>
      <w:r>
        <w:t>thun</w:t>
      </w:r>
      <w:proofErr w:type="spellEnd"/>
      <w:r>
        <w:t>,</w:t>
      </w:r>
      <w:r>
        <w:br/>
        <w:t xml:space="preserve">Gib, das unser </w:t>
      </w:r>
      <w:proofErr w:type="spellStart"/>
      <w:r>
        <w:t>hertz</w:t>
      </w:r>
      <w:proofErr w:type="spellEnd"/>
      <w:r>
        <w:t xml:space="preserve"> </w:t>
      </w:r>
      <w:proofErr w:type="spellStart"/>
      <w:r>
        <w:t>bey</w:t>
      </w:r>
      <w:proofErr w:type="spellEnd"/>
      <w:r>
        <w:t xml:space="preserve"> dir </w:t>
      </w:r>
      <w:proofErr w:type="spellStart"/>
      <w:r>
        <w:t>bleyb</w:t>
      </w:r>
      <w:proofErr w:type="spellEnd"/>
      <w:r>
        <w:br/>
        <w:t xml:space="preserve">und morgen deins </w:t>
      </w:r>
      <w:proofErr w:type="spellStart"/>
      <w:r>
        <w:t>lobes</w:t>
      </w:r>
      <w:proofErr w:type="spellEnd"/>
      <w:r>
        <w:t xml:space="preserve"> </w:t>
      </w:r>
      <w:proofErr w:type="spellStart"/>
      <w:r>
        <w:t>mer</w:t>
      </w:r>
      <w:proofErr w:type="spellEnd"/>
      <w:r>
        <w:t xml:space="preserve"> </w:t>
      </w:r>
      <w:proofErr w:type="spellStart"/>
      <w:r>
        <w:t>treyb</w:t>
      </w:r>
      <w:proofErr w:type="spellEnd"/>
      <w:r>
        <w:t>.</w:t>
      </w:r>
    </w:p>
    <w:p w14:paraId="5A0CDFB2" w14:textId="77777777" w:rsidR="00144456" w:rsidRDefault="00144456" w:rsidP="00144456">
      <w:pPr>
        <w:pStyle w:val="StandardWeb"/>
      </w:pPr>
      <w:proofErr w:type="spellStart"/>
      <w:r>
        <w:t>Ey</w:t>
      </w:r>
      <w:proofErr w:type="spellEnd"/>
      <w:r>
        <w:t xml:space="preserve"> nu, Gott Vater und </w:t>
      </w:r>
      <w:proofErr w:type="spellStart"/>
      <w:r>
        <w:t>schöpffer</w:t>
      </w:r>
      <w:proofErr w:type="spellEnd"/>
      <w:r>
        <w:t>,</w:t>
      </w:r>
      <w:r>
        <w:br/>
        <w:t xml:space="preserve">nimm an unser </w:t>
      </w:r>
      <w:proofErr w:type="spellStart"/>
      <w:r>
        <w:t>abent</w:t>
      </w:r>
      <w:proofErr w:type="spellEnd"/>
      <w:r>
        <w:t xml:space="preserve"> </w:t>
      </w:r>
      <w:proofErr w:type="spellStart"/>
      <w:r>
        <w:t>opffer</w:t>
      </w:r>
      <w:proofErr w:type="spellEnd"/>
      <w:r>
        <w:br/>
        <w:t>Durch Jesum Christum, deinen Son,</w:t>
      </w:r>
      <w:r>
        <w:br/>
        <w:t xml:space="preserve">unsern </w:t>
      </w:r>
      <w:proofErr w:type="spellStart"/>
      <w:r>
        <w:t>mitler</w:t>
      </w:r>
      <w:proofErr w:type="spellEnd"/>
      <w:r>
        <w:t xml:space="preserve"> vor deinem thron! Amen. </w:t>
      </w:r>
    </w:p>
    <w:p w14:paraId="3AEE992A" w14:textId="77777777" w:rsidR="00144456" w:rsidRDefault="00144456" w:rsidP="00144456">
      <w:pPr>
        <w:pStyle w:val="berschrift1"/>
      </w:pPr>
      <w:r w:rsidRPr="00B43843">
        <w:t xml:space="preserve">ES geht daher des </w:t>
      </w:r>
      <w:proofErr w:type="spellStart"/>
      <w:r w:rsidRPr="00B43843">
        <w:t>tages</w:t>
      </w:r>
      <w:proofErr w:type="spellEnd"/>
      <w:r w:rsidRPr="00B43843">
        <w:t xml:space="preserve"> schein</w:t>
      </w:r>
    </w:p>
    <w:p w14:paraId="6E76B081" w14:textId="77777777" w:rsidR="00144456" w:rsidRDefault="00144456" w:rsidP="00144456">
      <w:pPr>
        <w:pStyle w:val="StandardWeb"/>
      </w:pPr>
      <w:r>
        <w:t xml:space="preserve">ES geht daher des </w:t>
      </w:r>
      <w:proofErr w:type="spellStart"/>
      <w:r>
        <w:t>tages</w:t>
      </w:r>
      <w:proofErr w:type="spellEnd"/>
      <w:r>
        <w:t xml:space="preserve"> schein,</w:t>
      </w:r>
      <w:r>
        <w:br/>
        <w:t xml:space="preserve">o Brüder, last uns </w:t>
      </w:r>
      <w:proofErr w:type="spellStart"/>
      <w:r>
        <w:t>danckbar</w:t>
      </w:r>
      <w:proofErr w:type="spellEnd"/>
      <w:r>
        <w:t xml:space="preserve"> sein</w:t>
      </w:r>
      <w:r>
        <w:br/>
        <w:t xml:space="preserve">Dem gütigen und </w:t>
      </w:r>
      <w:proofErr w:type="spellStart"/>
      <w:r>
        <w:t>milten</w:t>
      </w:r>
      <w:proofErr w:type="spellEnd"/>
      <w:r>
        <w:t xml:space="preserve"> Gott,</w:t>
      </w:r>
      <w:r>
        <w:br/>
        <w:t xml:space="preserve">der uns diese </w:t>
      </w:r>
      <w:proofErr w:type="spellStart"/>
      <w:r>
        <w:t>nacht</w:t>
      </w:r>
      <w:proofErr w:type="spellEnd"/>
      <w:r>
        <w:t xml:space="preserve"> </w:t>
      </w:r>
      <w:proofErr w:type="spellStart"/>
      <w:r>
        <w:t>bewart</w:t>
      </w:r>
      <w:proofErr w:type="spellEnd"/>
      <w:r>
        <w:t>.</w:t>
      </w:r>
    </w:p>
    <w:p w14:paraId="5A5E334E" w14:textId="77777777" w:rsidR="00144456" w:rsidRDefault="00144456" w:rsidP="00144456">
      <w:pPr>
        <w:pStyle w:val="StandardWeb"/>
      </w:pPr>
      <w:r>
        <w:t xml:space="preserve">Last uns Gott bitten diese </w:t>
      </w:r>
      <w:proofErr w:type="spellStart"/>
      <w:r>
        <w:t>stund</w:t>
      </w:r>
      <w:proofErr w:type="spellEnd"/>
      <w:r>
        <w:t>,</w:t>
      </w:r>
      <w:r>
        <w:br/>
      </w:r>
      <w:proofErr w:type="spellStart"/>
      <w:r>
        <w:t>hertzlich</w:t>
      </w:r>
      <w:proofErr w:type="spellEnd"/>
      <w:r>
        <w:t xml:space="preserve"> singen mit </w:t>
      </w:r>
      <w:proofErr w:type="spellStart"/>
      <w:r>
        <w:t>gleychem</w:t>
      </w:r>
      <w:proofErr w:type="spellEnd"/>
      <w:r>
        <w:t xml:space="preserve"> </w:t>
      </w:r>
      <w:proofErr w:type="spellStart"/>
      <w:r>
        <w:t>mund</w:t>
      </w:r>
      <w:proofErr w:type="spellEnd"/>
      <w:r>
        <w:t>,</w:t>
      </w:r>
      <w:r>
        <w:br/>
      </w:r>
      <w:proofErr w:type="spellStart"/>
      <w:r>
        <w:t>Begeren</w:t>
      </w:r>
      <w:proofErr w:type="spellEnd"/>
      <w:r>
        <w:t xml:space="preserve">, das er uns auch </w:t>
      </w:r>
      <w:proofErr w:type="spellStart"/>
      <w:r>
        <w:t>wolt</w:t>
      </w:r>
      <w:proofErr w:type="spellEnd"/>
      <w:r>
        <w:br/>
      </w:r>
      <w:proofErr w:type="spellStart"/>
      <w:r>
        <w:t>bewaren</w:t>
      </w:r>
      <w:proofErr w:type="spellEnd"/>
      <w:r>
        <w:t xml:space="preserve"> heut </w:t>
      </w:r>
      <w:proofErr w:type="spellStart"/>
      <w:r>
        <w:t>inn</w:t>
      </w:r>
      <w:proofErr w:type="spellEnd"/>
      <w:r>
        <w:t xml:space="preserve"> seiner </w:t>
      </w:r>
      <w:proofErr w:type="spellStart"/>
      <w:r>
        <w:t>huld</w:t>
      </w:r>
      <w:proofErr w:type="spellEnd"/>
      <w:r>
        <w:t>.</w:t>
      </w:r>
    </w:p>
    <w:p w14:paraId="6AE32DA5" w14:textId="77777777" w:rsidR="00144456" w:rsidRDefault="00144456" w:rsidP="00144456">
      <w:pPr>
        <w:pStyle w:val="StandardWeb"/>
      </w:pPr>
      <w:r>
        <w:t xml:space="preserve">Sprechend: O Gott von </w:t>
      </w:r>
      <w:proofErr w:type="spellStart"/>
      <w:r>
        <w:t>ewigkeyt</w:t>
      </w:r>
      <w:proofErr w:type="spellEnd"/>
      <w:r>
        <w:t>,</w:t>
      </w:r>
      <w:r>
        <w:br/>
        <w:t xml:space="preserve">der du uns </w:t>
      </w:r>
      <w:proofErr w:type="spellStart"/>
      <w:r>
        <w:t>auß</w:t>
      </w:r>
      <w:proofErr w:type="spellEnd"/>
      <w:r>
        <w:t xml:space="preserve"> </w:t>
      </w:r>
      <w:proofErr w:type="spellStart"/>
      <w:r>
        <w:t>barmhertzigkeyt</w:t>
      </w:r>
      <w:proofErr w:type="spellEnd"/>
      <w:r>
        <w:br/>
        <w:t xml:space="preserve">Mit deiner </w:t>
      </w:r>
      <w:proofErr w:type="spellStart"/>
      <w:r>
        <w:t>grossen</w:t>
      </w:r>
      <w:proofErr w:type="spellEnd"/>
      <w:r>
        <w:t xml:space="preserve"> </w:t>
      </w:r>
      <w:proofErr w:type="spellStart"/>
      <w:r>
        <w:t>krafft</w:t>
      </w:r>
      <w:proofErr w:type="spellEnd"/>
      <w:r>
        <w:t xml:space="preserve"> und macht</w:t>
      </w:r>
      <w:r>
        <w:br/>
      </w:r>
      <w:proofErr w:type="spellStart"/>
      <w:r>
        <w:t>bewaret</w:t>
      </w:r>
      <w:proofErr w:type="spellEnd"/>
      <w:r>
        <w:t xml:space="preserve"> hast </w:t>
      </w:r>
      <w:proofErr w:type="spellStart"/>
      <w:r>
        <w:t>inn</w:t>
      </w:r>
      <w:proofErr w:type="spellEnd"/>
      <w:r>
        <w:t xml:space="preserve"> dieser </w:t>
      </w:r>
      <w:proofErr w:type="spellStart"/>
      <w:r>
        <w:t>nacht</w:t>
      </w:r>
      <w:proofErr w:type="spellEnd"/>
      <w:r>
        <w:t>:</w:t>
      </w:r>
    </w:p>
    <w:p w14:paraId="285B0BE1" w14:textId="77777777" w:rsidR="00144456" w:rsidRDefault="00144456" w:rsidP="00144456">
      <w:pPr>
        <w:pStyle w:val="StandardWeb"/>
      </w:pPr>
      <w:r>
        <w:t xml:space="preserve">Du </w:t>
      </w:r>
      <w:proofErr w:type="spellStart"/>
      <w:r>
        <w:t>woltest</w:t>
      </w:r>
      <w:proofErr w:type="spellEnd"/>
      <w:r>
        <w:t xml:space="preserve"> uns durch deinem Son</w:t>
      </w:r>
      <w:r>
        <w:br/>
        <w:t xml:space="preserve">an diesem tag auch </w:t>
      </w:r>
      <w:proofErr w:type="spellStart"/>
      <w:r>
        <w:t>hülffe</w:t>
      </w:r>
      <w:proofErr w:type="spellEnd"/>
      <w:r>
        <w:t xml:space="preserve"> </w:t>
      </w:r>
      <w:proofErr w:type="spellStart"/>
      <w:r>
        <w:t>thun</w:t>
      </w:r>
      <w:proofErr w:type="spellEnd"/>
      <w:r>
        <w:t>,</w:t>
      </w:r>
      <w:r>
        <w:br/>
        <w:t xml:space="preserve">Die feind uns nicht lassen </w:t>
      </w:r>
      <w:proofErr w:type="spellStart"/>
      <w:r>
        <w:t>fellen</w:t>
      </w:r>
      <w:proofErr w:type="spellEnd"/>
      <w:r>
        <w:t>,</w:t>
      </w:r>
      <w:r>
        <w:br/>
        <w:t xml:space="preserve">so unsren </w:t>
      </w:r>
      <w:proofErr w:type="spellStart"/>
      <w:r>
        <w:t>seelen</w:t>
      </w:r>
      <w:proofErr w:type="spellEnd"/>
      <w:r>
        <w:t xml:space="preserve"> nach stellen.</w:t>
      </w:r>
    </w:p>
    <w:p w14:paraId="47E370CF" w14:textId="77777777" w:rsidR="00144456" w:rsidRDefault="00144456" w:rsidP="00144456">
      <w:pPr>
        <w:pStyle w:val="StandardWeb"/>
      </w:pPr>
      <w:r>
        <w:t>O Herre Gott, nimm unser war,</w:t>
      </w:r>
      <w:r>
        <w:br/>
      </w:r>
      <w:proofErr w:type="spellStart"/>
      <w:r>
        <w:t>sey</w:t>
      </w:r>
      <w:proofErr w:type="spellEnd"/>
      <w:r>
        <w:t xml:space="preserve"> unser </w:t>
      </w:r>
      <w:proofErr w:type="spellStart"/>
      <w:r>
        <w:t>wechter</w:t>
      </w:r>
      <w:proofErr w:type="spellEnd"/>
      <w:r>
        <w:t xml:space="preserve"> immerdar,</w:t>
      </w:r>
      <w:r>
        <w:br/>
        <w:t xml:space="preserve">Unser </w:t>
      </w:r>
      <w:proofErr w:type="spellStart"/>
      <w:r>
        <w:t>schützherr</w:t>
      </w:r>
      <w:proofErr w:type="spellEnd"/>
      <w:r>
        <w:t xml:space="preserve"> und </w:t>
      </w:r>
      <w:proofErr w:type="spellStart"/>
      <w:r>
        <w:t>regierer</w:t>
      </w:r>
      <w:proofErr w:type="spellEnd"/>
      <w:r>
        <w:t>,</w:t>
      </w:r>
      <w:r>
        <w:br/>
        <w:t xml:space="preserve">ja auch König und </w:t>
      </w:r>
      <w:proofErr w:type="spellStart"/>
      <w:r>
        <w:t>heerfürer</w:t>
      </w:r>
      <w:proofErr w:type="spellEnd"/>
      <w:r>
        <w:t>.</w:t>
      </w:r>
    </w:p>
    <w:p w14:paraId="7B6B8645" w14:textId="77777777" w:rsidR="00144456" w:rsidRDefault="00144456" w:rsidP="00144456">
      <w:pPr>
        <w:pStyle w:val="StandardWeb"/>
      </w:pPr>
      <w:r>
        <w:t xml:space="preserve">Wir </w:t>
      </w:r>
      <w:proofErr w:type="spellStart"/>
      <w:r>
        <w:t>opffern</w:t>
      </w:r>
      <w:proofErr w:type="spellEnd"/>
      <w:r>
        <w:t xml:space="preserve"> uns dir, Herre Gott,</w:t>
      </w:r>
      <w:r>
        <w:br/>
        <w:t xml:space="preserve">das du unser </w:t>
      </w:r>
      <w:proofErr w:type="spellStart"/>
      <w:r>
        <w:t>hertz</w:t>
      </w:r>
      <w:proofErr w:type="spellEnd"/>
      <w:r>
        <w:t xml:space="preserve">, </w:t>
      </w:r>
      <w:proofErr w:type="spellStart"/>
      <w:r>
        <w:t>wort</w:t>
      </w:r>
      <w:proofErr w:type="spellEnd"/>
      <w:r>
        <w:t xml:space="preserve"> und </w:t>
      </w:r>
      <w:proofErr w:type="spellStart"/>
      <w:r>
        <w:t>that</w:t>
      </w:r>
      <w:proofErr w:type="spellEnd"/>
      <w:r>
        <w:br/>
      </w:r>
      <w:proofErr w:type="spellStart"/>
      <w:r>
        <w:t>Woltest</w:t>
      </w:r>
      <w:proofErr w:type="spellEnd"/>
      <w:r>
        <w:t xml:space="preserve"> </w:t>
      </w:r>
      <w:proofErr w:type="spellStart"/>
      <w:r>
        <w:t>leyten</w:t>
      </w:r>
      <w:proofErr w:type="spellEnd"/>
      <w:r>
        <w:t xml:space="preserve"> nach deinem </w:t>
      </w:r>
      <w:proofErr w:type="spellStart"/>
      <w:r>
        <w:t>mut</w:t>
      </w:r>
      <w:proofErr w:type="spellEnd"/>
      <w:r>
        <w:t>,</w:t>
      </w:r>
      <w:r>
        <w:br/>
        <w:t xml:space="preserve">das für dir </w:t>
      </w:r>
      <w:proofErr w:type="spellStart"/>
      <w:r>
        <w:t>sey</w:t>
      </w:r>
      <w:proofErr w:type="spellEnd"/>
      <w:r>
        <w:t xml:space="preserve"> </w:t>
      </w:r>
      <w:proofErr w:type="spellStart"/>
      <w:r>
        <w:t>außbündig</w:t>
      </w:r>
      <w:proofErr w:type="spellEnd"/>
      <w:r>
        <w:t xml:space="preserve"> gut.</w:t>
      </w:r>
    </w:p>
    <w:p w14:paraId="670AF36F" w14:textId="77777777" w:rsidR="00144456" w:rsidRDefault="00144456" w:rsidP="00144456">
      <w:pPr>
        <w:pStyle w:val="StandardWeb"/>
      </w:pPr>
      <w:r>
        <w:t xml:space="preserve">Das </w:t>
      </w:r>
      <w:proofErr w:type="spellStart"/>
      <w:r>
        <w:t>sey</w:t>
      </w:r>
      <w:proofErr w:type="spellEnd"/>
      <w:r>
        <w:t xml:space="preserve"> dir heut </w:t>
      </w:r>
      <w:proofErr w:type="spellStart"/>
      <w:r>
        <w:t>inn</w:t>
      </w:r>
      <w:proofErr w:type="spellEnd"/>
      <w:r>
        <w:t xml:space="preserve"> deinem Son</w:t>
      </w:r>
      <w:r>
        <w:br/>
        <w:t xml:space="preserve">zum </w:t>
      </w:r>
      <w:proofErr w:type="spellStart"/>
      <w:r>
        <w:t>frü</w:t>
      </w:r>
      <w:proofErr w:type="spellEnd"/>
      <w:r>
        <w:t xml:space="preserve"> </w:t>
      </w:r>
      <w:proofErr w:type="spellStart"/>
      <w:r>
        <w:t>opffer</w:t>
      </w:r>
      <w:proofErr w:type="spellEnd"/>
      <w:r>
        <w:t xml:space="preserve"> für deinem thron,</w:t>
      </w:r>
      <w:r>
        <w:br/>
      </w:r>
      <w:proofErr w:type="spellStart"/>
      <w:r>
        <w:t>Darauff</w:t>
      </w:r>
      <w:proofErr w:type="spellEnd"/>
      <w:r>
        <w:t xml:space="preserve"> wir nu zu deinem lob</w:t>
      </w:r>
      <w:r>
        <w:br/>
        <w:t xml:space="preserve">mögen </w:t>
      </w:r>
      <w:proofErr w:type="spellStart"/>
      <w:r>
        <w:t>geniessen</w:t>
      </w:r>
      <w:proofErr w:type="spellEnd"/>
      <w:r>
        <w:t xml:space="preserve"> deiner gab. Amen.</w:t>
      </w:r>
    </w:p>
    <w:p w14:paraId="2A29D898" w14:textId="77777777" w:rsidR="00144456" w:rsidRDefault="00144456" w:rsidP="00144456">
      <w:pPr>
        <w:pStyle w:val="berschrift1"/>
      </w:pPr>
      <w:r>
        <w:t xml:space="preserve">ES </w:t>
      </w:r>
      <w:proofErr w:type="spellStart"/>
      <w:r>
        <w:t>wirt</w:t>
      </w:r>
      <w:proofErr w:type="spellEnd"/>
      <w:r>
        <w:t xml:space="preserve"> schier der letzte tag herkommen</w:t>
      </w:r>
    </w:p>
    <w:p w14:paraId="22670EF2" w14:textId="77777777" w:rsidR="00144456" w:rsidRDefault="00144456" w:rsidP="00144456">
      <w:pPr>
        <w:pStyle w:val="StandardWeb"/>
      </w:pPr>
      <w:r>
        <w:t xml:space="preserve">ES </w:t>
      </w:r>
      <w:proofErr w:type="spellStart"/>
      <w:r>
        <w:t>wirt</w:t>
      </w:r>
      <w:proofErr w:type="spellEnd"/>
      <w:r>
        <w:t xml:space="preserve"> schier der letzte tag herkommen,</w:t>
      </w:r>
      <w:r>
        <w:br/>
        <w:t xml:space="preserve">denn die </w:t>
      </w:r>
      <w:proofErr w:type="spellStart"/>
      <w:r>
        <w:t>boßheit</w:t>
      </w:r>
      <w:proofErr w:type="spellEnd"/>
      <w:r>
        <w:t xml:space="preserve"> hat </w:t>
      </w:r>
      <w:proofErr w:type="spellStart"/>
      <w:r>
        <w:t>ser</w:t>
      </w:r>
      <w:proofErr w:type="spellEnd"/>
      <w:r>
        <w:t xml:space="preserve"> zugenommen,</w:t>
      </w:r>
      <w:r>
        <w:br/>
        <w:t>Was Christus hat vorgesagt,</w:t>
      </w:r>
      <w:r>
        <w:br/>
        <w:t xml:space="preserve">das </w:t>
      </w:r>
      <w:proofErr w:type="spellStart"/>
      <w:r>
        <w:t>wirt</w:t>
      </w:r>
      <w:proofErr w:type="spellEnd"/>
      <w:r>
        <w:t xml:space="preserve"> </w:t>
      </w:r>
      <w:proofErr w:type="spellStart"/>
      <w:r>
        <w:t>ietz</w:t>
      </w:r>
      <w:proofErr w:type="spellEnd"/>
      <w:r>
        <w:t xml:space="preserve"> beklagt.</w:t>
      </w:r>
    </w:p>
    <w:p w14:paraId="66B51794" w14:textId="77777777" w:rsidR="00144456" w:rsidRDefault="00144456" w:rsidP="00144456">
      <w:pPr>
        <w:pStyle w:val="StandardWeb"/>
      </w:pPr>
      <w:r>
        <w:t xml:space="preserve">Der </w:t>
      </w:r>
      <w:proofErr w:type="spellStart"/>
      <w:r>
        <w:t>abfal</w:t>
      </w:r>
      <w:proofErr w:type="spellEnd"/>
      <w:r>
        <w:t xml:space="preserve"> vom glauben </w:t>
      </w:r>
      <w:proofErr w:type="spellStart"/>
      <w:r>
        <w:t>wirt</w:t>
      </w:r>
      <w:proofErr w:type="spellEnd"/>
      <w:r>
        <w:t xml:space="preserve"> </w:t>
      </w:r>
      <w:proofErr w:type="spellStart"/>
      <w:r>
        <w:t>erfuren</w:t>
      </w:r>
      <w:proofErr w:type="spellEnd"/>
      <w:r>
        <w:t>,</w:t>
      </w:r>
      <w:r>
        <w:br/>
        <w:t xml:space="preserve">das er </w:t>
      </w:r>
      <w:proofErr w:type="spellStart"/>
      <w:r>
        <w:t>sey</w:t>
      </w:r>
      <w:proofErr w:type="spellEnd"/>
      <w:r>
        <w:t xml:space="preserve"> </w:t>
      </w:r>
      <w:proofErr w:type="spellStart"/>
      <w:r>
        <w:t>geschehn</w:t>
      </w:r>
      <w:proofErr w:type="spellEnd"/>
      <w:r>
        <w:t xml:space="preserve"> vor langen </w:t>
      </w:r>
      <w:proofErr w:type="spellStart"/>
      <w:r>
        <w:t>jaren</w:t>
      </w:r>
      <w:proofErr w:type="spellEnd"/>
      <w:r>
        <w:t>,</w:t>
      </w:r>
      <w:r>
        <w:br/>
        <w:t>Wie Paulus der fromme man</w:t>
      </w:r>
      <w:r>
        <w:br/>
      </w:r>
      <w:proofErr w:type="spellStart"/>
      <w:r>
        <w:t>klerlich</w:t>
      </w:r>
      <w:proofErr w:type="spellEnd"/>
      <w:r>
        <w:t xml:space="preserve"> zeiget an.</w:t>
      </w:r>
    </w:p>
    <w:p w14:paraId="4C567569" w14:textId="77777777" w:rsidR="00144456" w:rsidRDefault="00144456" w:rsidP="00144456">
      <w:pPr>
        <w:pStyle w:val="StandardWeb"/>
      </w:pPr>
      <w:r>
        <w:t xml:space="preserve">Der </w:t>
      </w:r>
      <w:proofErr w:type="spellStart"/>
      <w:r>
        <w:t>verdampte</w:t>
      </w:r>
      <w:proofErr w:type="spellEnd"/>
      <w:r>
        <w:t xml:space="preserve"> </w:t>
      </w:r>
      <w:proofErr w:type="spellStart"/>
      <w:r>
        <w:t>sohn</w:t>
      </w:r>
      <w:proofErr w:type="spellEnd"/>
      <w:r>
        <w:t xml:space="preserve"> hat lang gesessen</w:t>
      </w:r>
      <w:r>
        <w:br/>
        <w:t xml:space="preserve">in dem </w:t>
      </w:r>
      <w:proofErr w:type="spellStart"/>
      <w:r>
        <w:t>tempel</w:t>
      </w:r>
      <w:proofErr w:type="spellEnd"/>
      <w:r>
        <w:t xml:space="preserve"> Gottes hoch vermessen,</w:t>
      </w:r>
      <w:r>
        <w:br/>
        <w:t xml:space="preserve">Sich </w:t>
      </w:r>
      <w:proofErr w:type="spellStart"/>
      <w:r>
        <w:t>gerhümt</w:t>
      </w:r>
      <w:proofErr w:type="spellEnd"/>
      <w:r>
        <w:t xml:space="preserve"> </w:t>
      </w:r>
      <w:proofErr w:type="spellStart"/>
      <w:r>
        <w:t>vnnd</w:t>
      </w:r>
      <w:proofErr w:type="spellEnd"/>
      <w:r>
        <w:t xml:space="preserve"> sein gebot,</w:t>
      </w:r>
      <w:r>
        <w:br/>
        <w:t>gleich als wer er Gott.</w:t>
      </w:r>
    </w:p>
    <w:p w14:paraId="2BE32585" w14:textId="77777777" w:rsidR="00144456" w:rsidRDefault="00144456" w:rsidP="00144456">
      <w:pPr>
        <w:pStyle w:val="StandardWeb"/>
      </w:pPr>
      <w:proofErr w:type="spellStart"/>
      <w:r>
        <w:t>Vil</w:t>
      </w:r>
      <w:proofErr w:type="spellEnd"/>
      <w:r>
        <w:t xml:space="preserve"> falsche </w:t>
      </w:r>
      <w:proofErr w:type="spellStart"/>
      <w:r>
        <w:t>propheten</w:t>
      </w:r>
      <w:proofErr w:type="spellEnd"/>
      <w:r>
        <w:t xml:space="preserve"> </w:t>
      </w:r>
      <w:proofErr w:type="spellStart"/>
      <w:r>
        <w:t>seind</w:t>
      </w:r>
      <w:proofErr w:type="spellEnd"/>
      <w:r>
        <w:t xml:space="preserve"> erstanden,</w:t>
      </w:r>
      <w:r>
        <w:br/>
        <w:t xml:space="preserve">ja noch rotten </w:t>
      </w:r>
      <w:proofErr w:type="spellStart"/>
      <w:r>
        <w:t>vnnd</w:t>
      </w:r>
      <w:proofErr w:type="spellEnd"/>
      <w:r>
        <w:t xml:space="preserve"> </w:t>
      </w:r>
      <w:proofErr w:type="spellStart"/>
      <w:r>
        <w:t>secten</w:t>
      </w:r>
      <w:proofErr w:type="spellEnd"/>
      <w:r>
        <w:t xml:space="preserve"> vorhanden,</w:t>
      </w:r>
      <w:r>
        <w:br/>
        <w:t xml:space="preserve">Die mit ihrer </w:t>
      </w:r>
      <w:proofErr w:type="spellStart"/>
      <w:r>
        <w:t>that</w:t>
      </w:r>
      <w:proofErr w:type="spellEnd"/>
      <w:r>
        <w:t xml:space="preserve"> </w:t>
      </w:r>
      <w:proofErr w:type="spellStart"/>
      <w:r>
        <w:t>vnd</w:t>
      </w:r>
      <w:proofErr w:type="spellEnd"/>
      <w:r>
        <w:t xml:space="preserve"> leer</w:t>
      </w:r>
      <w:r>
        <w:br/>
        <w:t xml:space="preserve">der </w:t>
      </w:r>
      <w:proofErr w:type="spellStart"/>
      <w:r>
        <w:t>welt</w:t>
      </w:r>
      <w:proofErr w:type="spellEnd"/>
      <w:r>
        <w:t xml:space="preserve"> schaden </w:t>
      </w:r>
      <w:proofErr w:type="spellStart"/>
      <w:r>
        <w:t>seer</w:t>
      </w:r>
      <w:proofErr w:type="spellEnd"/>
      <w:r>
        <w:t>.</w:t>
      </w:r>
    </w:p>
    <w:p w14:paraId="44233A21" w14:textId="77777777" w:rsidR="00144456" w:rsidRDefault="00144456" w:rsidP="00144456">
      <w:pPr>
        <w:pStyle w:val="StandardWeb"/>
      </w:pPr>
      <w:r>
        <w:t xml:space="preserve">Weil </w:t>
      </w:r>
      <w:proofErr w:type="spellStart"/>
      <w:r>
        <w:t>vns</w:t>
      </w:r>
      <w:proofErr w:type="spellEnd"/>
      <w:r>
        <w:t xml:space="preserve"> nun der </w:t>
      </w:r>
      <w:proofErr w:type="spellStart"/>
      <w:r>
        <w:t>Antichristisch</w:t>
      </w:r>
      <w:proofErr w:type="spellEnd"/>
      <w:r>
        <w:t xml:space="preserve"> </w:t>
      </w:r>
      <w:proofErr w:type="spellStart"/>
      <w:r>
        <w:t>orden</w:t>
      </w:r>
      <w:proofErr w:type="spellEnd"/>
      <w:r>
        <w:br/>
        <w:t xml:space="preserve">durch Gottes </w:t>
      </w:r>
      <w:proofErr w:type="spellStart"/>
      <w:r>
        <w:t>wort</w:t>
      </w:r>
      <w:proofErr w:type="spellEnd"/>
      <w:r>
        <w:t xml:space="preserve"> offenbar ist worden,</w:t>
      </w:r>
      <w:r>
        <w:br/>
        <w:t xml:space="preserve">So last </w:t>
      </w:r>
      <w:proofErr w:type="spellStart"/>
      <w:r>
        <w:t>vns</w:t>
      </w:r>
      <w:proofErr w:type="spellEnd"/>
      <w:r>
        <w:t xml:space="preserve"> fliehen mit </w:t>
      </w:r>
      <w:proofErr w:type="spellStart"/>
      <w:r>
        <w:t>fleiß</w:t>
      </w:r>
      <w:proofErr w:type="spellEnd"/>
      <w:r>
        <w:br/>
        <w:t xml:space="preserve">seine leer </w:t>
      </w:r>
      <w:proofErr w:type="spellStart"/>
      <w:r>
        <w:t>vnd</w:t>
      </w:r>
      <w:proofErr w:type="spellEnd"/>
      <w:r>
        <w:t xml:space="preserve"> weiß</w:t>
      </w:r>
    </w:p>
    <w:p w14:paraId="1679E386" w14:textId="77777777" w:rsidR="00144456" w:rsidRDefault="00144456" w:rsidP="00144456">
      <w:pPr>
        <w:pStyle w:val="StandardWeb"/>
      </w:pPr>
      <w:r>
        <w:t xml:space="preserve">Last </w:t>
      </w:r>
      <w:proofErr w:type="spellStart"/>
      <w:r>
        <w:t>vns</w:t>
      </w:r>
      <w:proofErr w:type="spellEnd"/>
      <w:r>
        <w:t xml:space="preserve"> in den </w:t>
      </w:r>
      <w:proofErr w:type="spellStart"/>
      <w:r>
        <w:t>bund</w:t>
      </w:r>
      <w:proofErr w:type="spellEnd"/>
      <w:r>
        <w:t xml:space="preserve"> des Herren </w:t>
      </w:r>
      <w:proofErr w:type="spellStart"/>
      <w:r>
        <w:t>tretten</w:t>
      </w:r>
      <w:proofErr w:type="spellEnd"/>
      <w:r>
        <w:br/>
      </w:r>
      <w:proofErr w:type="spellStart"/>
      <w:r>
        <w:t>vnd</w:t>
      </w:r>
      <w:proofErr w:type="spellEnd"/>
      <w:r>
        <w:t xml:space="preserve"> darinnen </w:t>
      </w:r>
      <w:proofErr w:type="spellStart"/>
      <w:r>
        <w:t>stetz</w:t>
      </w:r>
      <w:proofErr w:type="spellEnd"/>
      <w:r>
        <w:t xml:space="preserve"> wachen </w:t>
      </w:r>
      <w:proofErr w:type="spellStart"/>
      <w:r>
        <w:t>vnd</w:t>
      </w:r>
      <w:proofErr w:type="spellEnd"/>
      <w:r>
        <w:t xml:space="preserve"> beten,</w:t>
      </w:r>
      <w:r>
        <w:br/>
        <w:t>Denn der letzte tag geht her,</w:t>
      </w:r>
      <w:r>
        <w:br/>
      </w:r>
      <w:proofErr w:type="spellStart"/>
      <w:r>
        <w:t>kömpt</w:t>
      </w:r>
      <w:proofErr w:type="spellEnd"/>
      <w:r>
        <w:t xml:space="preserve"> </w:t>
      </w:r>
      <w:proofErr w:type="spellStart"/>
      <w:r>
        <w:t>vns</w:t>
      </w:r>
      <w:proofErr w:type="spellEnd"/>
      <w:r>
        <w:t xml:space="preserve"> immer </w:t>
      </w:r>
      <w:proofErr w:type="spellStart"/>
      <w:r>
        <w:t>nehr</w:t>
      </w:r>
      <w:proofErr w:type="spellEnd"/>
      <w:r>
        <w:t>.</w:t>
      </w:r>
    </w:p>
    <w:p w14:paraId="5D1A55DB" w14:textId="77777777" w:rsidR="00144456" w:rsidRDefault="00144456" w:rsidP="00144456">
      <w:pPr>
        <w:pStyle w:val="StandardWeb"/>
      </w:pPr>
      <w:r>
        <w:t xml:space="preserve">Die </w:t>
      </w:r>
      <w:proofErr w:type="spellStart"/>
      <w:r>
        <w:t>welt</w:t>
      </w:r>
      <w:proofErr w:type="spellEnd"/>
      <w:r>
        <w:t xml:space="preserve"> mehret sich in </w:t>
      </w:r>
      <w:proofErr w:type="spellStart"/>
      <w:r>
        <w:t>sünd</w:t>
      </w:r>
      <w:proofErr w:type="spellEnd"/>
      <w:r>
        <w:t xml:space="preserve"> </w:t>
      </w:r>
      <w:proofErr w:type="spellStart"/>
      <w:r>
        <w:t>vnd</w:t>
      </w:r>
      <w:proofErr w:type="spellEnd"/>
      <w:r>
        <w:t xml:space="preserve"> </w:t>
      </w:r>
      <w:proofErr w:type="spellStart"/>
      <w:r>
        <w:t>torheit</w:t>
      </w:r>
      <w:proofErr w:type="spellEnd"/>
      <w:r>
        <w:br/>
      </w:r>
      <w:proofErr w:type="spellStart"/>
      <w:r>
        <w:t>vnnd</w:t>
      </w:r>
      <w:proofErr w:type="spellEnd"/>
      <w:r>
        <w:t xml:space="preserve"> trachtet zu </w:t>
      </w:r>
      <w:proofErr w:type="spellStart"/>
      <w:r>
        <w:t>dempfen</w:t>
      </w:r>
      <w:proofErr w:type="spellEnd"/>
      <w:r>
        <w:t xml:space="preserve"> Gottes </w:t>
      </w:r>
      <w:proofErr w:type="spellStart"/>
      <w:r>
        <w:t>warheit</w:t>
      </w:r>
      <w:proofErr w:type="spellEnd"/>
      <w:r>
        <w:t>;</w:t>
      </w:r>
      <w:r>
        <w:br/>
        <w:t xml:space="preserve">Der </w:t>
      </w:r>
      <w:proofErr w:type="spellStart"/>
      <w:r>
        <w:t>herr</w:t>
      </w:r>
      <w:proofErr w:type="spellEnd"/>
      <w:r>
        <w:t xml:space="preserve"> </w:t>
      </w:r>
      <w:proofErr w:type="spellStart"/>
      <w:r>
        <w:t>wirts</w:t>
      </w:r>
      <w:proofErr w:type="spellEnd"/>
      <w:r>
        <w:t xml:space="preserve"> lassen geschehen,</w:t>
      </w:r>
      <w:r>
        <w:br/>
        <w:t xml:space="preserve">ihr also </w:t>
      </w:r>
      <w:proofErr w:type="spellStart"/>
      <w:r>
        <w:t>zusehn</w:t>
      </w:r>
      <w:proofErr w:type="spellEnd"/>
      <w:r>
        <w:t>.</w:t>
      </w:r>
    </w:p>
    <w:p w14:paraId="565CAC04" w14:textId="77777777" w:rsidR="00144456" w:rsidRDefault="00144456" w:rsidP="00144456">
      <w:pPr>
        <w:pStyle w:val="StandardWeb"/>
      </w:pPr>
      <w:r>
        <w:t xml:space="preserve">Aber wenn sie </w:t>
      </w:r>
      <w:proofErr w:type="spellStart"/>
      <w:r>
        <w:t>maynt</w:t>
      </w:r>
      <w:proofErr w:type="spellEnd"/>
      <w:r>
        <w:t>, sie hab gewonnen</w:t>
      </w:r>
      <w:r>
        <w:br/>
      </w:r>
      <w:proofErr w:type="spellStart"/>
      <w:r>
        <w:t>vnd</w:t>
      </w:r>
      <w:proofErr w:type="spellEnd"/>
      <w:r>
        <w:t xml:space="preserve"> </w:t>
      </w:r>
      <w:proofErr w:type="spellStart"/>
      <w:r>
        <w:t>sey</w:t>
      </w:r>
      <w:proofErr w:type="spellEnd"/>
      <w:r>
        <w:t xml:space="preserve"> allem </w:t>
      </w:r>
      <w:proofErr w:type="spellStart"/>
      <w:r>
        <w:t>vngelück</w:t>
      </w:r>
      <w:proofErr w:type="spellEnd"/>
      <w:r>
        <w:t xml:space="preserve"> </w:t>
      </w:r>
      <w:proofErr w:type="spellStart"/>
      <w:r>
        <w:t>enttronnen</w:t>
      </w:r>
      <w:proofErr w:type="spellEnd"/>
      <w:r>
        <w:t>,</w:t>
      </w:r>
      <w:r>
        <w:br/>
        <w:t>Wirts ihr erst mit aller macht</w:t>
      </w:r>
      <w:r>
        <w:br/>
        <w:t>kommen hundertfach.</w:t>
      </w:r>
    </w:p>
    <w:p w14:paraId="3C400027" w14:textId="77777777" w:rsidR="00144456" w:rsidRDefault="00144456" w:rsidP="00144456">
      <w:pPr>
        <w:pStyle w:val="StandardWeb"/>
      </w:pPr>
      <w:proofErr w:type="spellStart"/>
      <w:r>
        <w:t>Grosse</w:t>
      </w:r>
      <w:proofErr w:type="spellEnd"/>
      <w:r>
        <w:t xml:space="preserve"> plag </w:t>
      </w:r>
      <w:proofErr w:type="spellStart"/>
      <w:r>
        <w:t>wirt</w:t>
      </w:r>
      <w:proofErr w:type="spellEnd"/>
      <w:r>
        <w:t xml:space="preserve"> sie plötzlich </w:t>
      </w:r>
      <w:proofErr w:type="spellStart"/>
      <w:r>
        <w:t>vmgeben</w:t>
      </w:r>
      <w:proofErr w:type="spellEnd"/>
      <w:r>
        <w:br/>
      </w:r>
      <w:proofErr w:type="spellStart"/>
      <w:r>
        <w:t>vnnd</w:t>
      </w:r>
      <w:proofErr w:type="spellEnd"/>
      <w:r>
        <w:t xml:space="preserve"> ihr alle </w:t>
      </w:r>
      <w:proofErr w:type="spellStart"/>
      <w:r>
        <w:t>schepffung</w:t>
      </w:r>
      <w:proofErr w:type="spellEnd"/>
      <w:r>
        <w:t xml:space="preserve"> </w:t>
      </w:r>
      <w:proofErr w:type="spellStart"/>
      <w:r>
        <w:t>widerstrebenn</w:t>
      </w:r>
      <w:proofErr w:type="spellEnd"/>
      <w:r>
        <w:t>,</w:t>
      </w:r>
      <w:r>
        <w:br/>
        <w:t xml:space="preserve">Das sie auch für angst </w:t>
      </w:r>
      <w:proofErr w:type="spellStart"/>
      <w:r>
        <w:t>vnd</w:t>
      </w:r>
      <w:proofErr w:type="spellEnd"/>
      <w:r>
        <w:t xml:space="preserve"> not</w:t>
      </w:r>
      <w:r>
        <w:br/>
        <w:t xml:space="preserve">wünschen </w:t>
      </w:r>
      <w:proofErr w:type="spellStart"/>
      <w:r>
        <w:t>wirdt</w:t>
      </w:r>
      <w:proofErr w:type="spellEnd"/>
      <w:r>
        <w:t xml:space="preserve"> den </w:t>
      </w:r>
      <w:proofErr w:type="spellStart"/>
      <w:r>
        <w:t>todt</w:t>
      </w:r>
      <w:proofErr w:type="spellEnd"/>
      <w:r>
        <w:t>.</w:t>
      </w:r>
    </w:p>
    <w:p w14:paraId="7E52A4D1" w14:textId="77777777" w:rsidR="00144456" w:rsidRDefault="00144456" w:rsidP="00144456">
      <w:pPr>
        <w:pStyle w:val="StandardWeb"/>
      </w:pPr>
      <w:r>
        <w:t xml:space="preserve">Sonn </w:t>
      </w:r>
      <w:proofErr w:type="spellStart"/>
      <w:r>
        <w:t>vnd</w:t>
      </w:r>
      <w:proofErr w:type="spellEnd"/>
      <w:r>
        <w:t xml:space="preserve"> </w:t>
      </w:r>
      <w:proofErr w:type="spellStart"/>
      <w:r>
        <w:t>monet</w:t>
      </w:r>
      <w:proofErr w:type="spellEnd"/>
      <w:r>
        <w:t xml:space="preserve"> </w:t>
      </w:r>
      <w:proofErr w:type="spellStart"/>
      <w:r>
        <w:t>wirt</w:t>
      </w:r>
      <w:proofErr w:type="spellEnd"/>
      <w:r>
        <w:t xml:space="preserve"> verfinstert werden</w:t>
      </w:r>
      <w:r>
        <w:br/>
      </w:r>
      <w:proofErr w:type="spellStart"/>
      <w:r>
        <w:t>vnd</w:t>
      </w:r>
      <w:proofErr w:type="spellEnd"/>
      <w:r>
        <w:t xml:space="preserve"> ein groß </w:t>
      </w:r>
      <w:proofErr w:type="spellStart"/>
      <w:r>
        <w:t>weklagen</w:t>
      </w:r>
      <w:proofErr w:type="spellEnd"/>
      <w:r>
        <w:t xml:space="preserve"> sein auf erden,</w:t>
      </w:r>
      <w:r>
        <w:br/>
        <w:t xml:space="preserve">Dann </w:t>
      </w:r>
      <w:proofErr w:type="spellStart"/>
      <w:r>
        <w:t>wirt</w:t>
      </w:r>
      <w:proofErr w:type="spellEnd"/>
      <w:r>
        <w:t xml:space="preserve"> Christus kommen </w:t>
      </w:r>
      <w:proofErr w:type="spellStart"/>
      <w:r>
        <w:t>frey</w:t>
      </w:r>
      <w:proofErr w:type="spellEnd"/>
      <w:r>
        <w:br/>
        <w:t xml:space="preserve">das er </w:t>
      </w:r>
      <w:proofErr w:type="spellStart"/>
      <w:r>
        <w:t>richter</w:t>
      </w:r>
      <w:proofErr w:type="spellEnd"/>
      <w:r>
        <w:t xml:space="preserve"> </w:t>
      </w:r>
      <w:proofErr w:type="spellStart"/>
      <w:r>
        <w:t>sey</w:t>
      </w:r>
      <w:proofErr w:type="spellEnd"/>
      <w:r>
        <w:t>.</w:t>
      </w:r>
    </w:p>
    <w:p w14:paraId="4389DF29" w14:textId="77777777" w:rsidR="00144456" w:rsidRDefault="00144456" w:rsidP="00144456">
      <w:pPr>
        <w:pStyle w:val="StandardWeb"/>
      </w:pPr>
      <w:proofErr w:type="spellStart"/>
      <w:r>
        <w:t>Vnnd</w:t>
      </w:r>
      <w:proofErr w:type="spellEnd"/>
      <w:r>
        <w:t xml:space="preserve"> er </w:t>
      </w:r>
      <w:proofErr w:type="spellStart"/>
      <w:r>
        <w:t>wirt</w:t>
      </w:r>
      <w:proofErr w:type="spellEnd"/>
      <w:r>
        <w:t xml:space="preserve"> seinen </w:t>
      </w:r>
      <w:proofErr w:type="spellStart"/>
      <w:r>
        <w:t>ertzengel</w:t>
      </w:r>
      <w:proofErr w:type="spellEnd"/>
      <w:r>
        <w:t xml:space="preserve"> schicken</w:t>
      </w:r>
      <w:r>
        <w:br/>
      </w:r>
      <w:proofErr w:type="spellStart"/>
      <w:r>
        <w:t>vnd</w:t>
      </w:r>
      <w:proofErr w:type="spellEnd"/>
      <w:r>
        <w:t xml:space="preserve"> alle </w:t>
      </w:r>
      <w:proofErr w:type="spellStart"/>
      <w:r>
        <w:t>gestorbnen</w:t>
      </w:r>
      <w:proofErr w:type="spellEnd"/>
      <w:r>
        <w:t xml:space="preserve"> lassen wecken,</w:t>
      </w:r>
      <w:r>
        <w:br/>
      </w:r>
      <w:proofErr w:type="spellStart"/>
      <w:r>
        <w:t>Daß</w:t>
      </w:r>
      <w:proofErr w:type="spellEnd"/>
      <w:r>
        <w:t xml:space="preserve"> sie </w:t>
      </w:r>
      <w:proofErr w:type="spellStart"/>
      <w:r>
        <w:t>allsampt</w:t>
      </w:r>
      <w:proofErr w:type="spellEnd"/>
      <w:r>
        <w:t xml:space="preserve"> </w:t>
      </w:r>
      <w:proofErr w:type="spellStart"/>
      <w:r>
        <w:t>auferstehn</w:t>
      </w:r>
      <w:proofErr w:type="spellEnd"/>
      <w:r>
        <w:br/>
      </w:r>
      <w:proofErr w:type="spellStart"/>
      <w:r>
        <w:t>vnd</w:t>
      </w:r>
      <w:proofErr w:type="spellEnd"/>
      <w:r>
        <w:t xml:space="preserve"> führ ihm </w:t>
      </w:r>
      <w:proofErr w:type="spellStart"/>
      <w:r>
        <w:t>gestehn</w:t>
      </w:r>
      <w:proofErr w:type="spellEnd"/>
      <w:r>
        <w:t>.</w:t>
      </w:r>
    </w:p>
    <w:p w14:paraId="1B42FDD7" w14:textId="77777777" w:rsidR="00144456" w:rsidRDefault="00144456" w:rsidP="00144456">
      <w:pPr>
        <w:pStyle w:val="StandardWeb"/>
      </w:pPr>
      <w:r>
        <w:t xml:space="preserve">Dann </w:t>
      </w:r>
      <w:proofErr w:type="spellStart"/>
      <w:r>
        <w:t>wirt</w:t>
      </w:r>
      <w:proofErr w:type="spellEnd"/>
      <w:r>
        <w:t xml:space="preserve"> er zu seinen Engeln sprechen:</w:t>
      </w:r>
      <w:r>
        <w:br/>
        <w:t xml:space="preserve">nu </w:t>
      </w:r>
      <w:proofErr w:type="spellStart"/>
      <w:r>
        <w:t>wiel</w:t>
      </w:r>
      <w:proofErr w:type="spellEnd"/>
      <w:r>
        <w:t xml:space="preserve"> ich mich an </w:t>
      </w:r>
      <w:proofErr w:type="spellStart"/>
      <w:r>
        <w:t>meinn</w:t>
      </w:r>
      <w:proofErr w:type="spellEnd"/>
      <w:r>
        <w:t xml:space="preserve"> feinden rechen,</w:t>
      </w:r>
      <w:r>
        <w:br/>
        <w:t xml:space="preserve">Wer wider mich hat </w:t>
      </w:r>
      <w:proofErr w:type="spellStart"/>
      <w:r>
        <w:t>gethan</w:t>
      </w:r>
      <w:proofErr w:type="spellEnd"/>
      <w:r>
        <w:br/>
      </w:r>
      <w:proofErr w:type="spellStart"/>
      <w:r>
        <w:t>wirt</w:t>
      </w:r>
      <w:proofErr w:type="spellEnd"/>
      <w:r>
        <w:t xml:space="preserve"> nehmen sein lohn!</w:t>
      </w:r>
    </w:p>
    <w:p w14:paraId="7410E1B1" w14:textId="77777777" w:rsidR="00144456" w:rsidRDefault="00144456" w:rsidP="00144456">
      <w:pPr>
        <w:pStyle w:val="StandardWeb"/>
      </w:pPr>
      <w:proofErr w:type="spellStart"/>
      <w:r>
        <w:t>Versamlet</w:t>
      </w:r>
      <w:proofErr w:type="spellEnd"/>
      <w:r>
        <w:t xml:space="preserve"> </w:t>
      </w:r>
      <w:proofErr w:type="spellStart"/>
      <w:r>
        <w:t>mihr</w:t>
      </w:r>
      <w:proofErr w:type="spellEnd"/>
      <w:r>
        <w:t xml:space="preserve"> her mein </w:t>
      </w:r>
      <w:proofErr w:type="spellStart"/>
      <w:r>
        <w:t>auserkornen</w:t>
      </w:r>
      <w:proofErr w:type="spellEnd"/>
      <w:r>
        <w:t>,</w:t>
      </w:r>
      <w:r>
        <w:br/>
        <w:t xml:space="preserve">alle </w:t>
      </w:r>
      <w:proofErr w:type="spellStart"/>
      <w:r>
        <w:t>glaubigen</w:t>
      </w:r>
      <w:proofErr w:type="spellEnd"/>
      <w:r>
        <w:t xml:space="preserve"> </w:t>
      </w:r>
      <w:proofErr w:type="spellStart"/>
      <w:r>
        <w:t>vnnd</w:t>
      </w:r>
      <w:proofErr w:type="spellEnd"/>
      <w:r>
        <w:t xml:space="preserve"> </w:t>
      </w:r>
      <w:proofErr w:type="spellStart"/>
      <w:r>
        <w:t>newgebornen</w:t>
      </w:r>
      <w:proofErr w:type="spellEnd"/>
      <w:r>
        <w:t>,</w:t>
      </w:r>
      <w:r>
        <w:br/>
        <w:t xml:space="preserve">Die </w:t>
      </w:r>
      <w:proofErr w:type="spellStart"/>
      <w:r>
        <w:t>meinenn</w:t>
      </w:r>
      <w:proofErr w:type="spellEnd"/>
      <w:r>
        <w:t xml:space="preserve"> </w:t>
      </w:r>
      <w:proofErr w:type="spellStart"/>
      <w:r>
        <w:t>bund</w:t>
      </w:r>
      <w:proofErr w:type="spellEnd"/>
      <w:r>
        <w:t xml:space="preserve"> </w:t>
      </w:r>
      <w:proofErr w:type="spellStart"/>
      <w:r>
        <w:t>wolbedacht</w:t>
      </w:r>
      <w:proofErr w:type="spellEnd"/>
      <w:r>
        <w:br/>
      </w:r>
      <w:proofErr w:type="spellStart"/>
      <w:r>
        <w:t>trewlich</w:t>
      </w:r>
      <w:proofErr w:type="spellEnd"/>
      <w:r>
        <w:t xml:space="preserve"> </w:t>
      </w:r>
      <w:proofErr w:type="spellStart"/>
      <w:r>
        <w:t>han</w:t>
      </w:r>
      <w:proofErr w:type="spellEnd"/>
      <w:r>
        <w:t xml:space="preserve"> verbracht.</w:t>
      </w:r>
    </w:p>
    <w:p w14:paraId="46AF332B" w14:textId="77777777" w:rsidR="00144456" w:rsidRDefault="00144456" w:rsidP="00144456">
      <w:pPr>
        <w:pStyle w:val="StandardWeb"/>
      </w:pPr>
      <w:proofErr w:type="spellStart"/>
      <w:r>
        <w:t>Vnnd</w:t>
      </w:r>
      <w:proofErr w:type="spellEnd"/>
      <w:r>
        <w:t xml:space="preserve"> die werden sie zur rechten </w:t>
      </w:r>
      <w:proofErr w:type="spellStart"/>
      <w:r>
        <w:t>sellten</w:t>
      </w:r>
      <w:proofErr w:type="spellEnd"/>
      <w:r>
        <w:t>,</w:t>
      </w:r>
      <w:r>
        <w:br/>
        <w:t xml:space="preserve">wo der Herr ein lieblich </w:t>
      </w:r>
      <w:proofErr w:type="spellStart"/>
      <w:r>
        <w:t>vrteil</w:t>
      </w:r>
      <w:proofErr w:type="spellEnd"/>
      <w:r>
        <w:t xml:space="preserve"> </w:t>
      </w:r>
      <w:proofErr w:type="spellStart"/>
      <w:r>
        <w:t>fellen</w:t>
      </w:r>
      <w:proofErr w:type="spellEnd"/>
      <w:r>
        <w:t>,</w:t>
      </w:r>
      <w:r>
        <w:br/>
        <w:t xml:space="preserve">Sie </w:t>
      </w:r>
      <w:proofErr w:type="spellStart"/>
      <w:r>
        <w:t>wirt</w:t>
      </w:r>
      <w:proofErr w:type="spellEnd"/>
      <w:r>
        <w:t xml:space="preserve"> setzen </w:t>
      </w:r>
      <w:proofErr w:type="spellStart"/>
      <w:r>
        <w:t>gwaltiglich</w:t>
      </w:r>
      <w:proofErr w:type="spellEnd"/>
      <w:r>
        <w:t>,</w:t>
      </w:r>
      <w:r>
        <w:br/>
      </w:r>
      <w:proofErr w:type="spellStart"/>
      <w:r>
        <w:t>inn</w:t>
      </w:r>
      <w:proofErr w:type="spellEnd"/>
      <w:r>
        <w:t xml:space="preserve"> die </w:t>
      </w:r>
      <w:proofErr w:type="spellStart"/>
      <w:r>
        <w:t>lufft</w:t>
      </w:r>
      <w:proofErr w:type="spellEnd"/>
      <w:r>
        <w:t xml:space="preserve"> </w:t>
      </w:r>
      <w:proofErr w:type="spellStart"/>
      <w:r>
        <w:t>bey</w:t>
      </w:r>
      <w:proofErr w:type="spellEnd"/>
      <w:r>
        <w:t xml:space="preserve"> sich.</w:t>
      </w:r>
    </w:p>
    <w:p w14:paraId="4A4AD9CE" w14:textId="77777777" w:rsidR="00144456" w:rsidRDefault="00144456" w:rsidP="00144456">
      <w:pPr>
        <w:pStyle w:val="StandardWeb"/>
      </w:pPr>
      <w:r>
        <w:t xml:space="preserve">Aber zum Gottlosen </w:t>
      </w:r>
      <w:proofErr w:type="spellStart"/>
      <w:r>
        <w:t>wirt</w:t>
      </w:r>
      <w:proofErr w:type="spellEnd"/>
      <w:r>
        <w:t xml:space="preserve"> er sprechen:</w:t>
      </w:r>
      <w:r>
        <w:br/>
        <w:t xml:space="preserve">nu </w:t>
      </w:r>
      <w:proofErr w:type="spellStart"/>
      <w:r>
        <w:t>wol</w:t>
      </w:r>
      <w:proofErr w:type="spellEnd"/>
      <w:r>
        <w:t xml:space="preserve"> an, ich werde mit euch rechen:</w:t>
      </w:r>
      <w:r>
        <w:br/>
      </w:r>
      <w:proofErr w:type="spellStart"/>
      <w:r>
        <w:t>Warumb</w:t>
      </w:r>
      <w:proofErr w:type="spellEnd"/>
      <w:r>
        <w:t xml:space="preserve"> habt ihr meinen </w:t>
      </w:r>
      <w:proofErr w:type="spellStart"/>
      <w:r>
        <w:t>bund</w:t>
      </w:r>
      <w:proofErr w:type="spellEnd"/>
      <w:r>
        <w:br/>
      </w:r>
      <w:proofErr w:type="spellStart"/>
      <w:r>
        <w:t>genommenn</w:t>
      </w:r>
      <w:proofErr w:type="spellEnd"/>
      <w:r>
        <w:t xml:space="preserve"> </w:t>
      </w:r>
      <w:proofErr w:type="spellStart"/>
      <w:r>
        <w:t>jnn</w:t>
      </w:r>
      <w:proofErr w:type="spellEnd"/>
      <w:r>
        <w:t xml:space="preserve"> </w:t>
      </w:r>
      <w:proofErr w:type="spellStart"/>
      <w:r>
        <w:t>mund</w:t>
      </w:r>
      <w:proofErr w:type="spellEnd"/>
      <w:r>
        <w:t>,</w:t>
      </w:r>
    </w:p>
    <w:p w14:paraId="34927DDE" w14:textId="77777777" w:rsidR="00144456" w:rsidRDefault="00144456" w:rsidP="00144456">
      <w:pPr>
        <w:pStyle w:val="StandardWeb"/>
      </w:pPr>
      <w:r>
        <w:t xml:space="preserve">So ihr doch </w:t>
      </w:r>
      <w:proofErr w:type="spellStart"/>
      <w:r>
        <w:t>gotselikeit</w:t>
      </w:r>
      <w:proofErr w:type="spellEnd"/>
      <w:r>
        <w:t xml:space="preserve"> verachtet</w:t>
      </w:r>
      <w:r>
        <w:br/>
      </w:r>
      <w:proofErr w:type="spellStart"/>
      <w:r>
        <w:t>vnd</w:t>
      </w:r>
      <w:proofErr w:type="spellEnd"/>
      <w:r>
        <w:t xml:space="preserve"> nur auf </w:t>
      </w:r>
      <w:proofErr w:type="spellStart"/>
      <w:r>
        <w:t>vntugent</w:t>
      </w:r>
      <w:proofErr w:type="spellEnd"/>
      <w:r>
        <w:t xml:space="preserve"> </w:t>
      </w:r>
      <w:proofErr w:type="spellStart"/>
      <w:r>
        <w:t>habst</w:t>
      </w:r>
      <w:proofErr w:type="spellEnd"/>
      <w:r>
        <w:t xml:space="preserve"> getrachtet?</w:t>
      </w:r>
      <w:r>
        <w:br/>
        <w:t xml:space="preserve">Ich schwaig, </w:t>
      </w:r>
      <w:proofErr w:type="spellStart"/>
      <w:r>
        <w:t>vnd</w:t>
      </w:r>
      <w:proofErr w:type="spellEnd"/>
      <w:r>
        <w:t xml:space="preserve"> da </w:t>
      </w:r>
      <w:proofErr w:type="spellStart"/>
      <w:r>
        <w:t>maynet</w:t>
      </w:r>
      <w:proofErr w:type="spellEnd"/>
      <w:r>
        <w:t xml:space="preserve"> ihr,</w:t>
      </w:r>
      <w:r>
        <w:br/>
        <w:t xml:space="preserve">es wer nichts für </w:t>
      </w:r>
      <w:proofErr w:type="spellStart"/>
      <w:r>
        <w:t>mihr</w:t>
      </w:r>
      <w:proofErr w:type="spellEnd"/>
      <w:r>
        <w:t>.</w:t>
      </w:r>
    </w:p>
    <w:p w14:paraId="72F372CE" w14:textId="77777777" w:rsidR="00144456" w:rsidRDefault="00144456" w:rsidP="00144456">
      <w:pPr>
        <w:pStyle w:val="StandardWeb"/>
      </w:pPr>
      <w:r>
        <w:t xml:space="preserve">Weicht </w:t>
      </w:r>
      <w:proofErr w:type="spellStart"/>
      <w:r>
        <w:t>vonn</w:t>
      </w:r>
      <w:proofErr w:type="spellEnd"/>
      <w:r>
        <w:t xml:space="preserve"> </w:t>
      </w:r>
      <w:proofErr w:type="spellStart"/>
      <w:r>
        <w:t>mihr</w:t>
      </w:r>
      <w:proofErr w:type="spellEnd"/>
      <w:r>
        <w:t xml:space="preserve">, all ihr </w:t>
      </w:r>
      <w:proofErr w:type="spellStart"/>
      <w:r>
        <w:t>vermaledeitenn</w:t>
      </w:r>
      <w:proofErr w:type="spellEnd"/>
      <w:r>
        <w:t>,</w:t>
      </w:r>
      <w:r>
        <w:br/>
      </w:r>
      <w:proofErr w:type="spellStart"/>
      <w:r>
        <w:t>jnn</w:t>
      </w:r>
      <w:proofErr w:type="spellEnd"/>
      <w:r>
        <w:t xml:space="preserve"> das </w:t>
      </w:r>
      <w:proofErr w:type="spellStart"/>
      <w:r>
        <w:t>fewer</w:t>
      </w:r>
      <w:proofErr w:type="spellEnd"/>
      <w:r>
        <w:t xml:space="preserve">, </w:t>
      </w:r>
      <w:proofErr w:type="spellStart"/>
      <w:r>
        <w:t>welchs</w:t>
      </w:r>
      <w:proofErr w:type="spellEnd"/>
      <w:r>
        <w:t xml:space="preserve"> vor langen </w:t>
      </w:r>
      <w:proofErr w:type="spellStart"/>
      <w:r>
        <w:t>zeiten</w:t>
      </w:r>
      <w:proofErr w:type="spellEnd"/>
      <w:r>
        <w:br/>
        <w:t xml:space="preserve">Allen </w:t>
      </w:r>
      <w:proofErr w:type="spellStart"/>
      <w:r>
        <w:t>teufeln</w:t>
      </w:r>
      <w:proofErr w:type="spellEnd"/>
      <w:r>
        <w:t xml:space="preserve"> ist bereit</w:t>
      </w:r>
      <w:r>
        <w:br/>
        <w:t xml:space="preserve">für ihre </w:t>
      </w:r>
      <w:proofErr w:type="spellStart"/>
      <w:r>
        <w:t>bößheit</w:t>
      </w:r>
      <w:proofErr w:type="spellEnd"/>
      <w:r>
        <w:t>!</w:t>
      </w:r>
    </w:p>
    <w:p w14:paraId="00883BC8" w14:textId="77777777" w:rsidR="00144456" w:rsidRDefault="00144456" w:rsidP="00144456">
      <w:pPr>
        <w:pStyle w:val="StandardWeb"/>
      </w:pPr>
      <w:r>
        <w:t>Da mit werden sie zur hellen müssen</w:t>
      </w:r>
      <w:r>
        <w:br/>
      </w:r>
      <w:proofErr w:type="spellStart"/>
      <w:r>
        <w:t>vnd</w:t>
      </w:r>
      <w:proofErr w:type="spellEnd"/>
      <w:r>
        <w:t xml:space="preserve"> da selbst ihr </w:t>
      </w:r>
      <w:proofErr w:type="spellStart"/>
      <w:r>
        <w:t>vntugent</w:t>
      </w:r>
      <w:proofErr w:type="spellEnd"/>
      <w:r>
        <w:t xml:space="preserve"> </w:t>
      </w:r>
      <w:proofErr w:type="spellStart"/>
      <w:r>
        <w:t>bussen</w:t>
      </w:r>
      <w:proofErr w:type="spellEnd"/>
      <w:r>
        <w:br/>
        <w:t xml:space="preserve">Inn </w:t>
      </w:r>
      <w:proofErr w:type="spellStart"/>
      <w:r>
        <w:t>vnaussprechlicher</w:t>
      </w:r>
      <w:proofErr w:type="spellEnd"/>
      <w:r>
        <w:t xml:space="preserve"> </w:t>
      </w:r>
      <w:proofErr w:type="spellStart"/>
      <w:r>
        <w:t>pein</w:t>
      </w:r>
      <w:proofErr w:type="spellEnd"/>
      <w:r>
        <w:t>,</w:t>
      </w:r>
      <w:r>
        <w:br/>
        <w:t xml:space="preserve">der kein end </w:t>
      </w:r>
      <w:proofErr w:type="spellStart"/>
      <w:r>
        <w:t>wirt</w:t>
      </w:r>
      <w:proofErr w:type="spellEnd"/>
      <w:r>
        <w:t xml:space="preserve"> sein.</w:t>
      </w:r>
    </w:p>
    <w:p w14:paraId="056A0D59" w14:textId="77777777" w:rsidR="00144456" w:rsidRDefault="00144456" w:rsidP="00144456">
      <w:pPr>
        <w:pStyle w:val="StandardWeb"/>
      </w:pPr>
      <w:r>
        <w:t xml:space="preserve">Sein </w:t>
      </w:r>
      <w:proofErr w:type="spellStart"/>
      <w:r>
        <w:t>volck</w:t>
      </w:r>
      <w:proofErr w:type="spellEnd"/>
      <w:r>
        <w:t xml:space="preserve"> aber, von diesen </w:t>
      </w:r>
      <w:proofErr w:type="spellStart"/>
      <w:r>
        <w:t>gescheidenn</w:t>
      </w:r>
      <w:proofErr w:type="spellEnd"/>
      <w:r>
        <w:t>,</w:t>
      </w:r>
      <w:r>
        <w:br/>
      </w:r>
      <w:proofErr w:type="spellStart"/>
      <w:r>
        <w:t>wirt</w:t>
      </w:r>
      <w:proofErr w:type="spellEnd"/>
      <w:r>
        <w:t xml:space="preserve"> er </w:t>
      </w:r>
      <w:proofErr w:type="spellStart"/>
      <w:r>
        <w:t>füren</w:t>
      </w:r>
      <w:proofErr w:type="spellEnd"/>
      <w:r>
        <w:t xml:space="preserve"> zur </w:t>
      </w:r>
      <w:proofErr w:type="spellStart"/>
      <w:r>
        <w:t>himlischen</w:t>
      </w:r>
      <w:proofErr w:type="spellEnd"/>
      <w:r>
        <w:t xml:space="preserve"> </w:t>
      </w:r>
      <w:proofErr w:type="spellStart"/>
      <w:r>
        <w:t>frewdenn</w:t>
      </w:r>
      <w:proofErr w:type="spellEnd"/>
      <w:r>
        <w:t>,</w:t>
      </w:r>
      <w:r>
        <w:br/>
        <w:t>Wo es wie der sonnen schein</w:t>
      </w:r>
      <w:r>
        <w:br/>
        <w:t xml:space="preserve">ewiglich </w:t>
      </w:r>
      <w:proofErr w:type="spellStart"/>
      <w:r>
        <w:t>wirt</w:t>
      </w:r>
      <w:proofErr w:type="spellEnd"/>
      <w:r>
        <w:t xml:space="preserve"> sein.</w:t>
      </w:r>
    </w:p>
    <w:p w14:paraId="508ED0D2" w14:textId="77777777" w:rsidR="00144456" w:rsidRDefault="00144456" w:rsidP="00144456">
      <w:pPr>
        <w:pStyle w:val="StandardWeb"/>
      </w:pPr>
      <w:proofErr w:type="spellStart"/>
      <w:r>
        <w:t>Ey</w:t>
      </w:r>
      <w:proofErr w:type="spellEnd"/>
      <w:r>
        <w:t xml:space="preserve"> nu, Herr, steh </w:t>
      </w:r>
      <w:proofErr w:type="spellStart"/>
      <w:r>
        <w:t>vns</w:t>
      </w:r>
      <w:proofErr w:type="spellEnd"/>
      <w:r>
        <w:t xml:space="preserve"> </w:t>
      </w:r>
      <w:proofErr w:type="spellStart"/>
      <w:r>
        <w:t>bey</w:t>
      </w:r>
      <w:proofErr w:type="spellEnd"/>
      <w:r>
        <w:t xml:space="preserve"> auf erden</w:t>
      </w:r>
      <w:r>
        <w:br/>
      </w:r>
      <w:proofErr w:type="spellStart"/>
      <w:r>
        <w:t>vnd</w:t>
      </w:r>
      <w:proofErr w:type="spellEnd"/>
      <w:r>
        <w:t xml:space="preserve"> bereit </w:t>
      </w:r>
      <w:proofErr w:type="spellStart"/>
      <w:r>
        <w:t>vns</w:t>
      </w:r>
      <w:proofErr w:type="spellEnd"/>
      <w:r>
        <w:t xml:space="preserve">, das wir </w:t>
      </w:r>
      <w:proofErr w:type="spellStart"/>
      <w:r>
        <w:t>wirdig</w:t>
      </w:r>
      <w:proofErr w:type="spellEnd"/>
      <w:r>
        <w:t xml:space="preserve"> werden</w:t>
      </w:r>
      <w:r>
        <w:br/>
        <w:t xml:space="preserve">Zu </w:t>
      </w:r>
      <w:proofErr w:type="spellStart"/>
      <w:r>
        <w:t>schawen</w:t>
      </w:r>
      <w:proofErr w:type="spellEnd"/>
      <w:r>
        <w:t xml:space="preserve"> </w:t>
      </w:r>
      <w:proofErr w:type="spellStart"/>
      <w:r>
        <w:t>jnn</w:t>
      </w:r>
      <w:proofErr w:type="spellEnd"/>
      <w:r>
        <w:t xml:space="preserve"> </w:t>
      </w:r>
      <w:proofErr w:type="spellStart"/>
      <w:r>
        <w:t>ewikeit</w:t>
      </w:r>
      <w:proofErr w:type="spellEnd"/>
      <w:r>
        <w:br/>
        <w:t xml:space="preserve">deine </w:t>
      </w:r>
      <w:proofErr w:type="spellStart"/>
      <w:r>
        <w:t>herlikeit</w:t>
      </w:r>
      <w:proofErr w:type="spellEnd"/>
      <w:r>
        <w:t>!</w:t>
      </w:r>
    </w:p>
    <w:p w14:paraId="11EDE430" w14:textId="77777777" w:rsidR="00144456" w:rsidRDefault="00144456" w:rsidP="00144456">
      <w:pPr>
        <w:pStyle w:val="berschrift1"/>
      </w:pPr>
      <w:r w:rsidRPr="00D7583D">
        <w:t>Gelobt sei Gott, der unser Not</w:t>
      </w:r>
    </w:p>
    <w:p w14:paraId="6E57BC22" w14:textId="77777777" w:rsidR="00144456" w:rsidRDefault="00144456" w:rsidP="00144456">
      <w:pPr>
        <w:pStyle w:val="StandardWeb"/>
      </w:pPr>
      <w:r>
        <w:t>1.) Gelobt sei Gott, der unser Not</w:t>
      </w:r>
      <w:r>
        <w:br/>
        <w:t>Und Dürftigkeit wohl hat erkannt,</w:t>
      </w:r>
      <w:r>
        <w:br/>
      </w:r>
      <w:proofErr w:type="spellStart"/>
      <w:r>
        <w:t>Derhalben</w:t>
      </w:r>
      <w:proofErr w:type="spellEnd"/>
      <w:r>
        <w:t xml:space="preserve"> seinen Sohn gesandt.</w:t>
      </w:r>
    </w:p>
    <w:p w14:paraId="36D9551F" w14:textId="77777777" w:rsidR="00144456" w:rsidRDefault="00144456" w:rsidP="00144456">
      <w:pPr>
        <w:pStyle w:val="StandardWeb"/>
      </w:pPr>
      <w:r>
        <w:t>2.) Auf dass er in diesem Elend</w:t>
      </w:r>
      <w:r>
        <w:br/>
        <w:t xml:space="preserve">Die Werk seiner göttlichen </w:t>
      </w:r>
      <w:proofErr w:type="spellStart"/>
      <w:r>
        <w:t>Händ</w:t>
      </w:r>
      <w:proofErr w:type="spellEnd"/>
      <w:r>
        <w:t>‘</w:t>
      </w:r>
      <w:r>
        <w:br/>
        <w:t>Führet zum allerbesten End‘:</w:t>
      </w:r>
    </w:p>
    <w:p w14:paraId="4AA347F9" w14:textId="77777777" w:rsidR="00144456" w:rsidRDefault="00144456" w:rsidP="00144456">
      <w:pPr>
        <w:pStyle w:val="StandardWeb"/>
      </w:pPr>
      <w:r>
        <w:t xml:space="preserve">3.) </w:t>
      </w:r>
      <w:proofErr w:type="spellStart"/>
      <w:r>
        <w:t>Sein’n</w:t>
      </w:r>
      <w:proofErr w:type="spellEnd"/>
      <w:r>
        <w:t xml:space="preserve"> Willen uns zu wissen tät,</w:t>
      </w:r>
      <w:r>
        <w:br/>
        <w:t xml:space="preserve">Leidend am Kreuze für sie </w:t>
      </w:r>
      <w:proofErr w:type="spellStart"/>
      <w:r>
        <w:t>bet</w:t>
      </w:r>
      <w:proofErr w:type="spellEnd"/>
      <w:r>
        <w:t>,</w:t>
      </w:r>
      <w:r>
        <w:br/>
        <w:t xml:space="preserve">Damit uns ewiglich </w:t>
      </w:r>
      <w:proofErr w:type="spellStart"/>
      <w:r>
        <w:t>verträt</w:t>
      </w:r>
      <w:proofErr w:type="spellEnd"/>
      <w:r>
        <w:t>,</w:t>
      </w:r>
    </w:p>
    <w:p w14:paraId="750D00C2" w14:textId="77777777" w:rsidR="00144456" w:rsidRDefault="00144456" w:rsidP="00144456">
      <w:pPr>
        <w:pStyle w:val="StandardWeb"/>
      </w:pPr>
      <w:r>
        <w:t>4.) Ein Priester wär in Ewigkeit,</w:t>
      </w:r>
      <w:r>
        <w:br/>
        <w:t>Bestätiget durchs Vaters Eid,</w:t>
      </w:r>
      <w:r>
        <w:br/>
        <w:t>In großer Ehr‘ und Herrlichkeit.</w:t>
      </w:r>
    </w:p>
    <w:p w14:paraId="0EE3027F" w14:textId="77777777" w:rsidR="00144456" w:rsidRDefault="00144456" w:rsidP="00144456">
      <w:pPr>
        <w:pStyle w:val="StandardWeb"/>
      </w:pPr>
      <w:r>
        <w:t>5.) Denn durch Bocksblut, wie Paulus spricht,</w:t>
      </w:r>
      <w:r>
        <w:br/>
        <w:t>Und durch Brandopfer würden nicht</w:t>
      </w:r>
      <w:r>
        <w:br/>
        <w:t xml:space="preserve">Unser Sachen vor Gott </w:t>
      </w:r>
      <w:proofErr w:type="spellStart"/>
      <w:r>
        <w:t>geschicht</w:t>
      </w:r>
      <w:proofErr w:type="spellEnd"/>
      <w:r>
        <w:t>.</w:t>
      </w:r>
    </w:p>
    <w:p w14:paraId="35E38AE5" w14:textId="77777777" w:rsidR="00144456" w:rsidRDefault="00144456" w:rsidP="00144456">
      <w:pPr>
        <w:pStyle w:val="StandardWeb"/>
      </w:pPr>
      <w:r>
        <w:t>6.) Niemand, denn nur Christus allein,</w:t>
      </w:r>
      <w:r>
        <w:br/>
        <w:t xml:space="preserve">Der hier </w:t>
      </w:r>
      <w:proofErr w:type="spellStart"/>
      <w:r>
        <w:t>ohn</w:t>
      </w:r>
      <w:proofErr w:type="spellEnd"/>
      <w:r>
        <w:t xml:space="preserve">‘ alle </w:t>
      </w:r>
      <w:proofErr w:type="spellStart"/>
      <w:r>
        <w:t>Sünd</w:t>
      </w:r>
      <w:proofErr w:type="spellEnd"/>
      <w:r>
        <w:t>‘ erschien,</w:t>
      </w:r>
      <w:r>
        <w:br/>
        <w:t>Macht uns mit seinem Opfer rein.</w:t>
      </w:r>
    </w:p>
    <w:p w14:paraId="755434FA" w14:textId="77777777" w:rsidR="00144456" w:rsidRDefault="00144456" w:rsidP="00144456">
      <w:pPr>
        <w:pStyle w:val="StandardWeb"/>
      </w:pPr>
      <w:r>
        <w:t>7.) Als er am Kreuz sein Blut vergoss,</w:t>
      </w:r>
      <w:r>
        <w:br/>
        <w:t>Sich für uns opfert nackt und bloß,</w:t>
      </w:r>
      <w:r>
        <w:br/>
        <w:t>Wusch er uns rein und macht und los.</w:t>
      </w:r>
    </w:p>
    <w:p w14:paraId="3A814718" w14:textId="77777777" w:rsidR="00144456" w:rsidRDefault="00144456" w:rsidP="00144456">
      <w:pPr>
        <w:pStyle w:val="StandardWeb"/>
      </w:pPr>
      <w:r>
        <w:t xml:space="preserve">8.) Dies Opfer wird nun </w:t>
      </w:r>
      <w:proofErr w:type="spellStart"/>
      <w:r>
        <w:t>gerühmet</w:t>
      </w:r>
      <w:proofErr w:type="spellEnd"/>
      <w:r>
        <w:t>,</w:t>
      </w:r>
      <w:r>
        <w:br/>
        <w:t>Denn es hat uns Gott versühnet</w:t>
      </w:r>
      <w:r>
        <w:br/>
        <w:t>Und die Seligkeit verdienet.</w:t>
      </w:r>
    </w:p>
    <w:p w14:paraId="0C912955" w14:textId="77777777" w:rsidR="00144456" w:rsidRDefault="00144456" w:rsidP="00144456">
      <w:pPr>
        <w:pStyle w:val="StandardWeb"/>
      </w:pPr>
      <w:r>
        <w:t>9.) Vater, sieh an, wie dieser Mann,</w:t>
      </w:r>
      <w:r>
        <w:br/>
        <w:t xml:space="preserve">Christus, unser </w:t>
      </w:r>
      <w:proofErr w:type="spellStart"/>
      <w:r>
        <w:t>Sünd</w:t>
      </w:r>
      <w:proofErr w:type="spellEnd"/>
      <w:r>
        <w:t>‘ auf sich nahm,</w:t>
      </w:r>
      <w:r>
        <w:br/>
        <w:t>So schwer Ding trug ans Kreuzes Stamm,</w:t>
      </w:r>
    </w:p>
    <w:p w14:paraId="37EB4B8A" w14:textId="77777777" w:rsidR="00144456" w:rsidRDefault="00144456" w:rsidP="00144456">
      <w:pPr>
        <w:pStyle w:val="StandardWeb"/>
      </w:pPr>
      <w:r>
        <w:t>10.) Sich ganz und gar auf dem Altar,</w:t>
      </w:r>
      <w:r>
        <w:br/>
        <w:t>In aller Gnad und Heiligkeit,</w:t>
      </w:r>
      <w:r>
        <w:br/>
        <w:t>Opfert ins Todes Bitterkeit!</w:t>
      </w:r>
    </w:p>
    <w:p w14:paraId="58BDC6AC" w14:textId="77777777" w:rsidR="00144456" w:rsidRDefault="00144456" w:rsidP="00144456">
      <w:pPr>
        <w:pStyle w:val="StandardWeb"/>
      </w:pPr>
      <w:r>
        <w:t>11.) O Gott, steh bei und benedei,</w:t>
      </w:r>
      <w:r>
        <w:br/>
        <w:t>Mach uns durch dieses Opfer frei,</w:t>
      </w:r>
      <w:r>
        <w:br/>
        <w:t>Dass unser Herz stets bei dir sei!</w:t>
      </w:r>
    </w:p>
    <w:p w14:paraId="037B90A6" w14:textId="77777777" w:rsidR="00144456" w:rsidRDefault="00144456" w:rsidP="00144456">
      <w:pPr>
        <w:pStyle w:val="StandardWeb"/>
      </w:pPr>
      <w:r>
        <w:t>12.) Wehr und lass nicht den bösen Wicht</w:t>
      </w:r>
      <w:r>
        <w:br/>
        <w:t>Uns hindern in deiner Pflicht,</w:t>
      </w:r>
      <w:r>
        <w:br/>
        <w:t>Durch Christum unser Zuversicht.</w:t>
      </w:r>
    </w:p>
    <w:p w14:paraId="3668F3D1" w14:textId="77777777" w:rsidR="00144456" w:rsidRDefault="00144456" w:rsidP="00144456">
      <w:pPr>
        <w:pStyle w:val="berschrift1"/>
      </w:pPr>
      <w:proofErr w:type="spellStart"/>
      <w:r>
        <w:t>GOt</w:t>
      </w:r>
      <w:proofErr w:type="spellEnd"/>
      <w:r>
        <w:t xml:space="preserve"> der </w:t>
      </w:r>
      <w:proofErr w:type="spellStart"/>
      <w:r>
        <w:t>vater</w:t>
      </w:r>
      <w:proofErr w:type="spellEnd"/>
      <w:r>
        <w:t xml:space="preserve"> hat seinem </w:t>
      </w:r>
      <w:proofErr w:type="spellStart"/>
      <w:r>
        <w:t>sohn</w:t>
      </w:r>
      <w:proofErr w:type="spellEnd"/>
      <w:r>
        <w:t xml:space="preserve"> </w:t>
      </w:r>
      <w:proofErr w:type="spellStart"/>
      <w:r>
        <w:t>vns</w:t>
      </w:r>
      <w:proofErr w:type="spellEnd"/>
      <w:r>
        <w:t xml:space="preserve"> zu gut</w:t>
      </w:r>
    </w:p>
    <w:p w14:paraId="735E65A6" w14:textId="77777777" w:rsidR="00144456" w:rsidRDefault="00144456" w:rsidP="00144456">
      <w:pPr>
        <w:pStyle w:val="StandardWeb"/>
      </w:pPr>
      <w:proofErr w:type="spellStart"/>
      <w:r>
        <w:t>GOt</w:t>
      </w:r>
      <w:proofErr w:type="spellEnd"/>
      <w:r>
        <w:t xml:space="preserve"> der </w:t>
      </w:r>
      <w:proofErr w:type="spellStart"/>
      <w:r>
        <w:t>vater</w:t>
      </w:r>
      <w:proofErr w:type="spellEnd"/>
      <w:r>
        <w:t xml:space="preserve"> hat seinem </w:t>
      </w:r>
      <w:proofErr w:type="spellStart"/>
      <w:r>
        <w:t>sohn</w:t>
      </w:r>
      <w:proofErr w:type="spellEnd"/>
      <w:r>
        <w:t xml:space="preserve"> </w:t>
      </w:r>
      <w:proofErr w:type="spellStart"/>
      <w:r>
        <w:t>vns</w:t>
      </w:r>
      <w:proofErr w:type="spellEnd"/>
      <w:r>
        <w:t xml:space="preserve"> zu gut</w:t>
      </w:r>
      <w:r>
        <w:br/>
      </w:r>
      <w:proofErr w:type="spellStart"/>
      <w:r>
        <w:t>vertrewet</w:t>
      </w:r>
      <w:proofErr w:type="spellEnd"/>
      <w:r>
        <w:t xml:space="preserve"> </w:t>
      </w:r>
      <w:proofErr w:type="spellStart"/>
      <w:r>
        <w:t>vnd</w:t>
      </w:r>
      <w:proofErr w:type="spellEnd"/>
      <w:r>
        <w:t xml:space="preserve"> vereiniget </w:t>
      </w:r>
      <w:proofErr w:type="spellStart"/>
      <w:r>
        <w:t>fleisch</w:t>
      </w:r>
      <w:proofErr w:type="spellEnd"/>
      <w:r>
        <w:t xml:space="preserve"> </w:t>
      </w:r>
      <w:proofErr w:type="spellStart"/>
      <w:r>
        <w:t>vnd</w:t>
      </w:r>
      <w:proofErr w:type="spellEnd"/>
      <w:r>
        <w:t xml:space="preserve"> </w:t>
      </w:r>
      <w:proofErr w:type="spellStart"/>
      <w:r>
        <w:t>blut</w:t>
      </w:r>
      <w:proofErr w:type="spellEnd"/>
      <w:r>
        <w:t>,</w:t>
      </w:r>
      <w:r>
        <w:br/>
        <w:t xml:space="preserve">Hochzeit </w:t>
      </w:r>
      <w:proofErr w:type="spellStart"/>
      <w:r>
        <w:t>zugericht</w:t>
      </w:r>
      <w:proofErr w:type="spellEnd"/>
      <w:r>
        <w:t xml:space="preserve"> geistlicher weise,</w:t>
      </w:r>
      <w:r>
        <w:br/>
        <w:t xml:space="preserve">seinen tisch </w:t>
      </w:r>
      <w:proofErr w:type="spellStart"/>
      <w:r>
        <w:t>besatzt</w:t>
      </w:r>
      <w:proofErr w:type="spellEnd"/>
      <w:r>
        <w:t xml:space="preserve"> </w:t>
      </w:r>
      <w:proofErr w:type="spellStart"/>
      <w:r>
        <w:t>mitt</w:t>
      </w:r>
      <w:proofErr w:type="spellEnd"/>
      <w:r>
        <w:t xml:space="preserve"> edler speise;</w:t>
      </w:r>
    </w:p>
    <w:p w14:paraId="076E9183" w14:textId="77777777" w:rsidR="00144456" w:rsidRDefault="00144456" w:rsidP="00144456">
      <w:pPr>
        <w:pStyle w:val="StandardWeb"/>
      </w:pPr>
      <w:r>
        <w:t xml:space="preserve">Seine </w:t>
      </w:r>
      <w:proofErr w:type="spellStart"/>
      <w:r>
        <w:t>botten</w:t>
      </w:r>
      <w:proofErr w:type="spellEnd"/>
      <w:r>
        <w:t xml:space="preserve"> </w:t>
      </w:r>
      <w:proofErr w:type="spellStart"/>
      <w:r>
        <w:t>außgesant</w:t>
      </w:r>
      <w:proofErr w:type="spellEnd"/>
      <w:r>
        <w:t>, durch die er spricht:</w:t>
      </w:r>
      <w:r>
        <w:br/>
      </w:r>
      <w:proofErr w:type="spellStart"/>
      <w:r>
        <w:t>kompt</w:t>
      </w:r>
      <w:proofErr w:type="spellEnd"/>
      <w:r>
        <w:t xml:space="preserve"> zur </w:t>
      </w:r>
      <w:proofErr w:type="spellStart"/>
      <w:r>
        <w:t>hochzeit</w:t>
      </w:r>
      <w:proofErr w:type="spellEnd"/>
      <w:r>
        <w:t xml:space="preserve">, denn der tisch ist </w:t>
      </w:r>
      <w:proofErr w:type="spellStart"/>
      <w:r>
        <w:t>zugericht</w:t>
      </w:r>
      <w:proofErr w:type="spellEnd"/>
      <w:r>
        <w:t>,</w:t>
      </w:r>
      <w:r>
        <w:br/>
        <w:t xml:space="preserve">Das </w:t>
      </w:r>
      <w:proofErr w:type="spellStart"/>
      <w:r>
        <w:t>gesetz</w:t>
      </w:r>
      <w:proofErr w:type="spellEnd"/>
      <w:r>
        <w:t xml:space="preserve"> hat schon ein end genommen,</w:t>
      </w:r>
      <w:r>
        <w:br/>
      </w:r>
      <w:proofErr w:type="spellStart"/>
      <w:r>
        <w:t>gnad</w:t>
      </w:r>
      <w:proofErr w:type="spellEnd"/>
      <w:r>
        <w:t xml:space="preserve"> </w:t>
      </w:r>
      <w:proofErr w:type="spellStart"/>
      <w:r>
        <w:t>vnnd</w:t>
      </w:r>
      <w:proofErr w:type="spellEnd"/>
      <w:r>
        <w:t xml:space="preserve"> </w:t>
      </w:r>
      <w:proofErr w:type="spellStart"/>
      <w:r>
        <w:t>warheit</w:t>
      </w:r>
      <w:proofErr w:type="spellEnd"/>
      <w:r>
        <w:t xml:space="preserve"> ist durch Christum kommen!</w:t>
      </w:r>
    </w:p>
    <w:p w14:paraId="37D0F9F9" w14:textId="77777777" w:rsidR="00144456" w:rsidRDefault="00144456" w:rsidP="00144456">
      <w:pPr>
        <w:pStyle w:val="StandardWeb"/>
      </w:pPr>
      <w:proofErr w:type="spellStart"/>
      <w:r>
        <w:t>Sölchen</w:t>
      </w:r>
      <w:proofErr w:type="spellEnd"/>
      <w:r>
        <w:t xml:space="preserve"> boten sendet Gott noch immerdar,</w:t>
      </w:r>
      <w:r>
        <w:br/>
        <w:t xml:space="preserve">an den </w:t>
      </w:r>
      <w:proofErr w:type="spellStart"/>
      <w:r>
        <w:t>früchten</w:t>
      </w:r>
      <w:proofErr w:type="spellEnd"/>
      <w:r>
        <w:t xml:space="preserve"> werden sie </w:t>
      </w:r>
      <w:proofErr w:type="spellStart"/>
      <w:r>
        <w:t>wol</w:t>
      </w:r>
      <w:proofErr w:type="spellEnd"/>
      <w:r>
        <w:t xml:space="preserve"> offenbar,</w:t>
      </w:r>
      <w:r>
        <w:br/>
        <w:t xml:space="preserve">Wer sie kennen soll </w:t>
      </w:r>
      <w:proofErr w:type="spellStart"/>
      <w:r>
        <w:t>vnnd</w:t>
      </w:r>
      <w:proofErr w:type="spellEnd"/>
      <w:r>
        <w:t xml:space="preserve"> </w:t>
      </w:r>
      <w:proofErr w:type="spellStart"/>
      <w:r>
        <w:t>jhnen</w:t>
      </w:r>
      <w:proofErr w:type="spellEnd"/>
      <w:r>
        <w:t xml:space="preserve"> glauben,</w:t>
      </w:r>
      <w:r>
        <w:br/>
        <w:t xml:space="preserve">der </w:t>
      </w:r>
      <w:proofErr w:type="spellStart"/>
      <w:r>
        <w:t>muß</w:t>
      </w:r>
      <w:proofErr w:type="spellEnd"/>
      <w:r>
        <w:t xml:space="preserve"> geistlich </w:t>
      </w:r>
      <w:proofErr w:type="spellStart"/>
      <w:r>
        <w:t>armut</w:t>
      </w:r>
      <w:proofErr w:type="spellEnd"/>
      <w:r>
        <w:t xml:space="preserve"> </w:t>
      </w:r>
      <w:proofErr w:type="spellStart"/>
      <w:r>
        <w:t>bey</w:t>
      </w:r>
      <w:proofErr w:type="spellEnd"/>
      <w:r>
        <w:t xml:space="preserve"> sich haben.</w:t>
      </w:r>
    </w:p>
    <w:p w14:paraId="6712A5D0" w14:textId="77777777" w:rsidR="00144456" w:rsidRDefault="00144456" w:rsidP="00144456">
      <w:pPr>
        <w:pStyle w:val="StandardWeb"/>
      </w:pPr>
      <w:r>
        <w:t xml:space="preserve">O </w:t>
      </w:r>
      <w:proofErr w:type="spellStart"/>
      <w:r>
        <w:t>mensch</w:t>
      </w:r>
      <w:proofErr w:type="spellEnd"/>
      <w:r>
        <w:t xml:space="preserve">, sich, wie dich Gott </w:t>
      </w:r>
      <w:proofErr w:type="spellStart"/>
      <w:r>
        <w:t>auß</w:t>
      </w:r>
      <w:proofErr w:type="spellEnd"/>
      <w:r>
        <w:t xml:space="preserve"> </w:t>
      </w:r>
      <w:proofErr w:type="spellStart"/>
      <w:r>
        <w:t>barmhertzigkeyt</w:t>
      </w:r>
      <w:proofErr w:type="spellEnd"/>
      <w:r>
        <w:br/>
      </w:r>
      <w:proofErr w:type="spellStart"/>
      <w:r>
        <w:t>ruffen</w:t>
      </w:r>
      <w:proofErr w:type="spellEnd"/>
      <w:r>
        <w:t xml:space="preserve"> </w:t>
      </w:r>
      <w:proofErr w:type="spellStart"/>
      <w:r>
        <w:t>lesst</w:t>
      </w:r>
      <w:proofErr w:type="spellEnd"/>
      <w:r>
        <w:t xml:space="preserve"> zu </w:t>
      </w:r>
      <w:proofErr w:type="spellStart"/>
      <w:r>
        <w:t>tewrer</w:t>
      </w:r>
      <w:proofErr w:type="spellEnd"/>
      <w:r>
        <w:t xml:space="preserve"> kost </w:t>
      </w:r>
      <w:proofErr w:type="spellStart"/>
      <w:r>
        <w:t>vnd</w:t>
      </w:r>
      <w:proofErr w:type="spellEnd"/>
      <w:r>
        <w:t xml:space="preserve"> </w:t>
      </w:r>
      <w:proofErr w:type="spellStart"/>
      <w:r>
        <w:t>seligkeyt</w:t>
      </w:r>
      <w:proofErr w:type="spellEnd"/>
      <w:r>
        <w:t>!</w:t>
      </w:r>
      <w:r>
        <w:br/>
      </w:r>
      <w:proofErr w:type="spellStart"/>
      <w:r>
        <w:t>Nim</w:t>
      </w:r>
      <w:proofErr w:type="spellEnd"/>
      <w:r>
        <w:t xml:space="preserve"> die </w:t>
      </w:r>
      <w:proofErr w:type="spellStart"/>
      <w:r>
        <w:t>botten</w:t>
      </w:r>
      <w:proofErr w:type="spellEnd"/>
      <w:r>
        <w:t xml:space="preserve"> an </w:t>
      </w:r>
      <w:proofErr w:type="spellStart"/>
      <w:r>
        <w:t>vnnd</w:t>
      </w:r>
      <w:proofErr w:type="spellEnd"/>
      <w:r>
        <w:t xml:space="preserve"> </w:t>
      </w:r>
      <w:proofErr w:type="spellStart"/>
      <w:r>
        <w:t>laß</w:t>
      </w:r>
      <w:proofErr w:type="spellEnd"/>
      <w:r>
        <w:t xml:space="preserve"> dich weisen,</w:t>
      </w:r>
      <w:r>
        <w:br/>
        <w:t xml:space="preserve">wie du kommen </w:t>
      </w:r>
      <w:proofErr w:type="spellStart"/>
      <w:r>
        <w:t>solt</w:t>
      </w:r>
      <w:proofErr w:type="spellEnd"/>
      <w:r>
        <w:t xml:space="preserve"> zu solcher </w:t>
      </w:r>
      <w:proofErr w:type="spellStart"/>
      <w:r>
        <w:t>speyse</w:t>
      </w:r>
      <w:proofErr w:type="spellEnd"/>
      <w:r>
        <w:t>.</w:t>
      </w:r>
    </w:p>
    <w:p w14:paraId="51700D07" w14:textId="77777777" w:rsidR="00144456" w:rsidRDefault="00144456" w:rsidP="00144456">
      <w:pPr>
        <w:pStyle w:val="StandardWeb"/>
      </w:pPr>
      <w:r>
        <w:t xml:space="preserve">Erstlich </w:t>
      </w:r>
      <w:proofErr w:type="spellStart"/>
      <w:r>
        <w:t>mustu</w:t>
      </w:r>
      <w:proofErr w:type="spellEnd"/>
      <w:r>
        <w:t xml:space="preserve"> erkennen, das du für </w:t>
      </w:r>
      <w:proofErr w:type="spellStart"/>
      <w:r>
        <w:t>Got</w:t>
      </w:r>
      <w:proofErr w:type="spellEnd"/>
      <w:r>
        <w:br/>
      </w:r>
      <w:proofErr w:type="spellStart"/>
      <w:r>
        <w:t>vngerecht</w:t>
      </w:r>
      <w:proofErr w:type="spellEnd"/>
      <w:r>
        <w:t xml:space="preserve"> bist </w:t>
      </w:r>
      <w:proofErr w:type="spellStart"/>
      <w:r>
        <w:t>vnd</w:t>
      </w:r>
      <w:proofErr w:type="spellEnd"/>
      <w:r>
        <w:t xml:space="preserve"> zu seinem willen </w:t>
      </w:r>
      <w:proofErr w:type="spellStart"/>
      <w:r>
        <w:t>todt</w:t>
      </w:r>
      <w:proofErr w:type="spellEnd"/>
      <w:r>
        <w:t>,</w:t>
      </w:r>
      <w:r>
        <w:br/>
        <w:t xml:space="preserve">An dir </w:t>
      </w:r>
      <w:proofErr w:type="spellStart"/>
      <w:r>
        <w:t>selbest</w:t>
      </w:r>
      <w:proofErr w:type="spellEnd"/>
      <w:r>
        <w:t xml:space="preserve"> </w:t>
      </w:r>
      <w:proofErr w:type="spellStart"/>
      <w:r>
        <w:t>mustu</w:t>
      </w:r>
      <w:proofErr w:type="spellEnd"/>
      <w:r>
        <w:t xml:space="preserve"> </w:t>
      </w:r>
      <w:proofErr w:type="spellStart"/>
      <w:r>
        <w:t>gantz</w:t>
      </w:r>
      <w:proofErr w:type="spellEnd"/>
      <w:r>
        <w:t xml:space="preserve"> </w:t>
      </w:r>
      <w:proofErr w:type="spellStart"/>
      <w:r>
        <w:t>vertzagen</w:t>
      </w:r>
      <w:proofErr w:type="spellEnd"/>
      <w:r>
        <w:t>,</w:t>
      </w:r>
      <w:r>
        <w:br/>
        <w:t xml:space="preserve">auch </w:t>
      </w:r>
      <w:proofErr w:type="spellStart"/>
      <w:r>
        <w:t>deim</w:t>
      </w:r>
      <w:proofErr w:type="spellEnd"/>
      <w:r>
        <w:t xml:space="preserve"> eigen willen widersagen.</w:t>
      </w:r>
    </w:p>
    <w:p w14:paraId="52B0B808" w14:textId="77777777" w:rsidR="00144456" w:rsidRDefault="00144456" w:rsidP="00144456">
      <w:pPr>
        <w:pStyle w:val="StandardWeb"/>
      </w:pPr>
      <w:proofErr w:type="spellStart"/>
      <w:r>
        <w:t>Must</w:t>
      </w:r>
      <w:proofErr w:type="spellEnd"/>
      <w:r>
        <w:t xml:space="preserve"> auch bieten, das dich </w:t>
      </w:r>
      <w:proofErr w:type="spellStart"/>
      <w:r>
        <w:t>Got</w:t>
      </w:r>
      <w:proofErr w:type="spellEnd"/>
      <w:r>
        <w:t xml:space="preserve"> annehmen </w:t>
      </w:r>
      <w:proofErr w:type="spellStart"/>
      <w:r>
        <w:t>wolt</w:t>
      </w:r>
      <w:proofErr w:type="spellEnd"/>
      <w:r>
        <w:t>,</w:t>
      </w:r>
      <w:r>
        <w:br/>
        <w:t xml:space="preserve">dich nicht straffen </w:t>
      </w:r>
      <w:proofErr w:type="spellStart"/>
      <w:r>
        <w:t>vmb</w:t>
      </w:r>
      <w:proofErr w:type="spellEnd"/>
      <w:r>
        <w:t xml:space="preserve"> all deine </w:t>
      </w:r>
      <w:proofErr w:type="spellStart"/>
      <w:r>
        <w:t>sünd</w:t>
      </w:r>
      <w:proofErr w:type="spellEnd"/>
      <w:r>
        <w:t xml:space="preserve"> </w:t>
      </w:r>
      <w:proofErr w:type="spellStart"/>
      <w:r>
        <w:t>vnd</w:t>
      </w:r>
      <w:proofErr w:type="spellEnd"/>
      <w:r>
        <w:t xml:space="preserve"> schult,</w:t>
      </w:r>
      <w:r>
        <w:br/>
      </w:r>
      <w:proofErr w:type="spellStart"/>
      <w:r>
        <w:t>Sonder</w:t>
      </w:r>
      <w:proofErr w:type="spellEnd"/>
      <w:r>
        <w:t xml:space="preserve"> durch seine boten regieren</w:t>
      </w:r>
      <w:r>
        <w:br/>
      </w:r>
      <w:proofErr w:type="spellStart"/>
      <w:r>
        <w:t>vnd</w:t>
      </w:r>
      <w:proofErr w:type="spellEnd"/>
      <w:r>
        <w:t xml:space="preserve"> mit seinem </w:t>
      </w:r>
      <w:proofErr w:type="spellStart"/>
      <w:r>
        <w:t>wort</w:t>
      </w:r>
      <w:proofErr w:type="spellEnd"/>
      <w:r>
        <w:t xml:space="preserve"> zu Christo </w:t>
      </w:r>
      <w:proofErr w:type="spellStart"/>
      <w:r>
        <w:t>füren</w:t>
      </w:r>
      <w:proofErr w:type="spellEnd"/>
      <w:r>
        <w:t>.</w:t>
      </w:r>
    </w:p>
    <w:p w14:paraId="6090F9B9" w14:textId="77777777" w:rsidR="00144456" w:rsidRDefault="00144456" w:rsidP="00144456">
      <w:pPr>
        <w:pStyle w:val="StandardWeb"/>
      </w:pPr>
      <w:r>
        <w:t xml:space="preserve">Wenn du nu Christum </w:t>
      </w:r>
      <w:proofErr w:type="spellStart"/>
      <w:r>
        <w:t>gehort</w:t>
      </w:r>
      <w:proofErr w:type="spellEnd"/>
      <w:r>
        <w:t xml:space="preserve"> aus </w:t>
      </w:r>
      <w:proofErr w:type="spellStart"/>
      <w:r>
        <w:t>jhrem</w:t>
      </w:r>
      <w:proofErr w:type="spellEnd"/>
      <w:r>
        <w:t xml:space="preserve"> </w:t>
      </w:r>
      <w:proofErr w:type="spellStart"/>
      <w:r>
        <w:t>mund</w:t>
      </w:r>
      <w:proofErr w:type="spellEnd"/>
      <w:r>
        <w:br/>
      </w:r>
      <w:proofErr w:type="spellStart"/>
      <w:r>
        <w:t>vnd</w:t>
      </w:r>
      <w:proofErr w:type="spellEnd"/>
      <w:r>
        <w:t xml:space="preserve"> den </w:t>
      </w:r>
      <w:proofErr w:type="spellStart"/>
      <w:r>
        <w:t>gantzen</w:t>
      </w:r>
      <w:proofErr w:type="spellEnd"/>
      <w:r>
        <w:t xml:space="preserve"> glauben hast ins </w:t>
      </w:r>
      <w:proofErr w:type="spellStart"/>
      <w:r>
        <w:t>hertzen</w:t>
      </w:r>
      <w:proofErr w:type="spellEnd"/>
      <w:r>
        <w:t xml:space="preserve"> </w:t>
      </w:r>
      <w:proofErr w:type="spellStart"/>
      <w:r>
        <w:t>grund</w:t>
      </w:r>
      <w:proofErr w:type="spellEnd"/>
      <w:r>
        <w:t>,</w:t>
      </w:r>
      <w:r>
        <w:br/>
      </w:r>
      <w:proofErr w:type="spellStart"/>
      <w:r>
        <w:t>Mustu</w:t>
      </w:r>
      <w:proofErr w:type="spellEnd"/>
      <w:r>
        <w:t xml:space="preserve"> dann </w:t>
      </w:r>
      <w:proofErr w:type="spellStart"/>
      <w:r>
        <w:t>einn</w:t>
      </w:r>
      <w:proofErr w:type="spellEnd"/>
      <w:r>
        <w:t xml:space="preserve"> </w:t>
      </w:r>
      <w:proofErr w:type="spellStart"/>
      <w:r>
        <w:t>bund</w:t>
      </w:r>
      <w:proofErr w:type="spellEnd"/>
      <w:r>
        <w:t xml:space="preserve"> mit Gote machen,</w:t>
      </w:r>
      <w:r>
        <w:br/>
        <w:t xml:space="preserve">da absagen allen </w:t>
      </w:r>
      <w:proofErr w:type="spellStart"/>
      <w:r>
        <w:t>teufels</w:t>
      </w:r>
      <w:proofErr w:type="spellEnd"/>
      <w:r>
        <w:t xml:space="preserve"> </w:t>
      </w:r>
      <w:proofErr w:type="spellStart"/>
      <w:r>
        <w:t>sachen</w:t>
      </w:r>
      <w:proofErr w:type="spellEnd"/>
      <w:r>
        <w:t>.</w:t>
      </w:r>
    </w:p>
    <w:p w14:paraId="34C920D9" w14:textId="77777777" w:rsidR="00144456" w:rsidRDefault="00144456" w:rsidP="00144456">
      <w:pPr>
        <w:pStyle w:val="StandardWeb"/>
      </w:pPr>
      <w:r>
        <w:t xml:space="preserve">Gott </w:t>
      </w:r>
      <w:proofErr w:type="spellStart"/>
      <w:r>
        <w:t>jnn</w:t>
      </w:r>
      <w:proofErr w:type="spellEnd"/>
      <w:r>
        <w:t xml:space="preserve"> Christo </w:t>
      </w:r>
      <w:proofErr w:type="spellStart"/>
      <w:r>
        <w:t>mustu</w:t>
      </w:r>
      <w:proofErr w:type="spellEnd"/>
      <w:r>
        <w:t xml:space="preserve"> dich ergeben </w:t>
      </w:r>
      <w:proofErr w:type="spellStart"/>
      <w:r>
        <w:t>frey</w:t>
      </w:r>
      <w:proofErr w:type="spellEnd"/>
      <w:r>
        <w:t>,</w:t>
      </w:r>
      <w:r>
        <w:br/>
        <w:t xml:space="preserve">das er dir ein </w:t>
      </w:r>
      <w:proofErr w:type="spellStart"/>
      <w:r>
        <w:t>bermhertziger</w:t>
      </w:r>
      <w:proofErr w:type="spellEnd"/>
      <w:r>
        <w:t xml:space="preserve"> </w:t>
      </w:r>
      <w:proofErr w:type="spellStart"/>
      <w:r>
        <w:t>vater</w:t>
      </w:r>
      <w:proofErr w:type="spellEnd"/>
      <w:r>
        <w:t xml:space="preserve"> </w:t>
      </w:r>
      <w:proofErr w:type="spellStart"/>
      <w:r>
        <w:t>sey</w:t>
      </w:r>
      <w:proofErr w:type="spellEnd"/>
      <w:r>
        <w:br/>
      </w:r>
      <w:proofErr w:type="spellStart"/>
      <w:r>
        <w:t>Vnd</w:t>
      </w:r>
      <w:proofErr w:type="spellEnd"/>
      <w:r>
        <w:t xml:space="preserve"> du sein geheiligt </w:t>
      </w:r>
      <w:proofErr w:type="spellStart"/>
      <w:r>
        <w:t>kindt</w:t>
      </w:r>
      <w:proofErr w:type="spellEnd"/>
      <w:r>
        <w:t xml:space="preserve"> auf erden,</w:t>
      </w:r>
      <w:r>
        <w:br/>
        <w:t xml:space="preserve">also Christi </w:t>
      </w:r>
      <w:proofErr w:type="spellStart"/>
      <w:r>
        <w:t>bruder</w:t>
      </w:r>
      <w:proofErr w:type="spellEnd"/>
      <w:r>
        <w:t xml:space="preserve"> möchtest </w:t>
      </w:r>
      <w:proofErr w:type="spellStart"/>
      <w:r>
        <w:t>werdenn</w:t>
      </w:r>
      <w:proofErr w:type="spellEnd"/>
      <w:r>
        <w:t>.</w:t>
      </w:r>
    </w:p>
    <w:p w14:paraId="22FDFB3A" w14:textId="77777777" w:rsidR="00144456" w:rsidRDefault="00144456" w:rsidP="00144456">
      <w:pPr>
        <w:pStyle w:val="StandardWeb"/>
      </w:pPr>
      <w:r>
        <w:t xml:space="preserve">Auf </w:t>
      </w:r>
      <w:proofErr w:type="spellStart"/>
      <w:r>
        <w:t>disen</w:t>
      </w:r>
      <w:proofErr w:type="spellEnd"/>
      <w:r>
        <w:t xml:space="preserve"> </w:t>
      </w:r>
      <w:proofErr w:type="spellStart"/>
      <w:r>
        <w:t>bund</w:t>
      </w:r>
      <w:proofErr w:type="spellEnd"/>
      <w:r>
        <w:t xml:space="preserve"> wenn du dich nu </w:t>
      </w:r>
      <w:proofErr w:type="spellStart"/>
      <w:r>
        <w:t>tauffen</w:t>
      </w:r>
      <w:proofErr w:type="spellEnd"/>
      <w:r>
        <w:t xml:space="preserve"> lest,</w:t>
      </w:r>
      <w:r>
        <w:br/>
        <w:t xml:space="preserve">versigelt dir </w:t>
      </w:r>
      <w:proofErr w:type="spellStart"/>
      <w:r>
        <w:t>got</w:t>
      </w:r>
      <w:proofErr w:type="spellEnd"/>
      <w:r>
        <w:t xml:space="preserve"> durch seine boten fest,</w:t>
      </w:r>
      <w:r>
        <w:br/>
        <w:t xml:space="preserve">So du </w:t>
      </w:r>
      <w:proofErr w:type="spellStart"/>
      <w:r>
        <w:t>disen</w:t>
      </w:r>
      <w:proofErr w:type="spellEnd"/>
      <w:r>
        <w:t xml:space="preserve"> </w:t>
      </w:r>
      <w:proofErr w:type="spellStart"/>
      <w:r>
        <w:t>bundt</w:t>
      </w:r>
      <w:proofErr w:type="spellEnd"/>
      <w:r>
        <w:t xml:space="preserve"> </w:t>
      </w:r>
      <w:proofErr w:type="spellStart"/>
      <w:r>
        <w:t>trewlich</w:t>
      </w:r>
      <w:proofErr w:type="spellEnd"/>
      <w:r>
        <w:t xml:space="preserve"> wirst halten,</w:t>
      </w:r>
      <w:r>
        <w:br/>
        <w:t xml:space="preserve">das er dein </w:t>
      </w:r>
      <w:proofErr w:type="spellStart"/>
      <w:r>
        <w:t>wiel</w:t>
      </w:r>
      <w:proofErr w:type="spellEnd"/>
      <w:r>
        <w:t xml:space="preserve"> als </w:t>
      </w:r>
      <w:proofErr w:type="spellStart"/>
      <w:r>
        <w:t>eyn</w:t>
      </w:r>
      <w:proofErr w:type="spellEnd"/>
      <w:r>
        <w:t xml:space="preserve"> </w:t>
      </w:r>
      <w:proofErr w:type="spellStart"/>
      <w:r>
        <w:t>vater</w:t>
      </w:r>
      <w:proofErr w:type="spellEnd"/>
      <w:r>
        <w:t xml:space="preserve"> walten,</w:t>
      </w:r>
    </w:p>
    <w:p w14:paraId="049BA41C" w14:textId="77777777" w:rsidR="00144456" w:rsidRDefault="00144456" w:rsidP="00144456">
      <w:pPr>
        <w:pStyle w:val="StandardWeb"/>
      </w:pPr>
      <w:r>
        <w:t xml:space="preserve">Er </w:t>
      </w:r>
      <w:proofErr w:type="spellStart"/>
      <w:r>
        <w:t>zewget</w:t>
      </w:r>
      <w:proofErr w:type="spellEnd"/>
      <w:r>
        <w:t xml:space="preserve"> dir da, das Christus </w:t>
      </w:r>
      <w:proofErr w:type="spellStart"/>
      <w:r>
        <w:t>sey</w:t>
      </w:r>
      <w:proofErr w:type="spellEnd"/>
      <w:r>
        <w:t xml:space="preserve"> dein heil,</w:t>
      </w:r>
      <w:r>
        <w:br/>
        <w:t xml:space="preserve">sein verdienst </w:t>
      </w:r>
      <w:proofErr w:type="spellStart"/>
      <w:r>
        <w:t>vnnd</w:t>
      </w:r>
      <w:proofErr w:type="spellEnd"/>
      <w:r>
        <w:t xml:space="preserve"> gut gar reichlich mit dir teil,</w:t>
      </w:r>
      <w:r>
        <w:br/>
        <w:t xml:space="preserve">Er auch deine </w:t>
      </w:r>
      <w:proofErr w:type="spellStart"/>
      <w:r>
        <w:t>werck</w:t>
      </w:r>
      <w:proofErr w:type="spellEnd"/>
      <w:r>
        <w:t xml:space="preserve"> </w:t>
      </w:r>
      <w:proofErr w:type="spellStart"/>
      <w:r>
        <w:t>herlich</w:t>
      </w:r>
      <w:proofErr w:type="spellEnd"/>
      <w:r>
        <w:t xml:space="preserve"> </w:t>
      </w:r>
      <w:proofErr w:type="spellStart"/>
      <w:r>
        <w:t>belonenn</w:t>
      </w:r>
      <w:proofErr w:type="spellEnd"/>
      <w:r>
        <w:br/>
      </w:r>
      <w:proofErr w:type="spellStart"/>
      <w:r>
        <w:t>vnnd</w:t>
      </w:r>
      <w:proofErr w:type="spellEnd"/>
      <w:r>
        <w:t xml:space="preserve"> deiner gebrechen </w:t>
      </w:r>
      <w:proofErr w:type="spellStart"/>
      <w:r>
        <w:t>wiel</w:t>
      </w:r>
      <w:proofErr w:type="spellEnd"/>
      <w:r>
        <w:t xml:space="preserve"> verschonen.</w:t>
      </w:r>
    </w:p>
    <w:p w14:paraId="61F376F3" w14:textId="77777777" w:rsidR="00144456" w:rsidRDefault="00144456" w:rsidP="00144456">
      <w:pPr>
        <w:pStyle w:val="StandardWeb"/>
      </w:pPr>
      <w:r>
        <w:t xml:space="preserve">Wenn du dich darnach </w:t>
      </w:r>
      <w:proofErr w:type="spellStart"/>
      <w:r>
        <w:t>jnn</w:t>
      </w:r>
      <w:proofErr w:type="spellEnd"/>
      <w:r>
        <w:t xml:space="preserve"> dieser </w:t>
      </w:r>
      <w:proofErr w:type="spellStart"/>
      <w:r>
        <w:t>gnadprobirst</w:t>
      </w:r>
      <w:proofErr w:type="spellEnd"/>
      <w:r>
        <w:t>,</w:t>
      </w:r>
      <w:r>
        <w:br/>
        <w:t xml:space="preserve">gebrechen </w:t>
      </w:r>
      <w:proofErr w:type="spellStart"/>
      <w:r>
        <w:t>vnnd</w:t>
      </w:r>
      <w:proofErr w:type="spellEnd"/>
      <w:r>
        <w:t xml:space="preserve"> </w:t>
      </w:r>
      <w:proofErr w:type="spellStart"/>
      <w:r>
        <w:t>seel</w:t>
      </w:r>
      <w:proofErr w:type="spellEnd"/>
      <w:r>
        <w:t xml:space="preserve"> </w:t>
      </w:r>
      <w:proofErr w:type="spellStart"/>
      <w:r>
        <w:t>jnn</w:t>
      </w:r>
      <w:proofErr w:type="spellEnd"/>
      <w:r>
        <w:t xml:space="preserve"> deinem </w:t>
      </w:r>
      <w:proofErr w:type="spellStart"/>
      <w:r>
        <w:t>hertzen</w:t>
      </w:r>
      <w:proofErr w:type="spellEnd"/>
      <w:r>
        <w:t xml:space="preserve"> spürst,</w:t>
      </w:r>
      <w:r>
        <w:br/>
        <w:t>Da für hat er dir verordnet speise,</w:t>
      </w:r>
      <w:r>
        <w:br/>
      </w:r>
      <w:proofErr w:type="spellStart"/>
      <w:r>
        <w:t>brot</w:t>
      </w:r>
      <w:proofErr w:type="spellEnd"/>
      <w:r>
        <w:t xml:space="preserve"> </w:t>
      </w:r>
      <w:proofErr w:type="spellStart"/>
      <w:r>
        <w:t>vnd</w:t>
      </w:r>
      <w:proofErr w:type="spellEnd"/>
      <w:r>
        <w:t xml:space="preserve"> wein, sein leib Testamentsweise.</w:t>
      </w:r>
    </w:p>
    <w:p w14:paraId="54272BA2" w14:textId="77777777" w:rsidR="00144456" w:rsidRDefault="00144456" w:rsidP="00144456">
      <w:pPr>
        <w:pStyle w:val="StandardWeb"/>
      </w:pPr>
      <w:r>
        <w:t xml:space="preserve">Da mit stellet er dein gewissen zu </w:t>
      </w:r>
      <w:proofErr w:type="spellStart"/>
      <w:r>
        <w:t>fried</w:t>
      </w:r>
      <w:proofErr w:type="spellEnd"/>
      <w:r>
        <w:t>,</w:t>
      </w:r>
      <w:r>
        <w:br/>
        <w:t xml:space="preserve">zeuget dir, das du </w:t>
      </w:r>
      <w:proofErr w:type="spellStart"/>
      <w:r>
        <w:t>seyst</w:t>
      </w:r>
      <w:proofErr w:type="spellEnd"/>
      <w:r>
        <w:t xml:space="preserve"> seines </w:t>
      </w:r>
      <w:proofErr w:type="spellStart"/>
      <w:r>
        <w:t>leibes</w:t>
      </w:r>
      <w:proofErr w:type="spellEnd"/>
      <w:r>
        <w:t xml:space="preserve"> </w:t>
      </w:r>
      <w:proofErr w:type="spellStart"/>
      <w:r>
        <w:t>glied</w:t>
      </w:r>
      <w:proofErr w:type="spellEnd"/>
      <w:r>
        <w:t>,</w:t>
      </w:r>
      <w:r>
        <w:br/>
      </w:r>
      <w:proofErr w:type="spellStart"/>
      <w:r>
        <w:t>Vnd</w:t>
      </w:r>
      <w:proofErr w:type="spellEnd"/>
      <w:r>
        <w:t xml:space="preserve"> deine gebrechen, dir </w:t>
      </w:r>
      <w:proofErr w:type="spellStart"/>
      <w:r>
        <w:t>vneben</w:t>
      </w:r>
      <w:proofErr w:type="spellEnd"/>
      <w:r>
        <w:t>,</w:t>
      </w:r>
      <w:r>
        <w:br/>
        <w:t xml:space="preserve">durch sein </w:t>
      </w:r>
      <w:proofErr w:type="spellStart"/>
      <w:r>
        <w:t>opffer</w:t>
      </w:r>
      <w:proofErr w:type="spellEnd"/>
      <w:r>
        <w:t xml:space="preserve"> dir hie </w:t>
      </w:r>
      <w:proofErr w:type="spellStart"/>
      <w:r>
        <w:t>seind</w:t>
      </w:r>
      <w:proofErr w:type="spellEnd"/>
      <w:r>
        <w:t xml:space="preserve"> vergeben.</w:t>
      </w:r>
    </w:p>
    <w:p w14:paraId="7DC1BA24" w14:textId="77777777" w:rsidR="00144456" w:rsidRDefault="00144456" w:rsidP="00144456">
      <w:pPr>
        <w:pStyle w:val="StandardWeb"/>
      </w:pPr>
      <w:proofErr w:type="spellStart"/>
      <w:r>
        <w:t>Bleibestu</w:t>
      </w:r>
      <w:proofErr w:type="spellEnd"/>
      <w:r>
        <w:t xml:space="preserve"> </w:t>
      </w:r>
      <w:proofErr w:type="spellStart"/>
      <w:r>
        <w:t>jnn</w:t>
      </w:r>
      <w:proofErr w:type="spellEnd"/>
      <w:r>
        <w:t xml:space="preserve"> Christo </w:t>
      </w:r>
      <w:proofErr w:type="spellStart"/>
      <w:r>
        <w:t>vnnd</w:t>
      </w:r>
      <w:proofErr w:type="spellEnd"/>
      <w:r>
        <w:t xml:space="preserve"> beweisest </w:t>
      </w:r>
      <w:proofErr w:type="spellStart"/>
      <w:r>
        <w:t>that</w:t>
      </w:r>
      <w:proofErr w:type="spellEnd"/>
      <w:r>
        <w:t>,</w:t>
      </w:r>
      <w:r>
        <w:br/>
        <w:t xml:space="preserve">so </w:t>
      </w:r>
      <w:proofErr w:type="spellStart"/>
      <w:r>
        <w:t>wirt</w:t>
      </w:r>
      <w:proofErr w:type="spellEnd"/>
      <w:r>
        <w:t xml:space="preserve"> dir </w:t>
      </w:r>
      <w:proofErr w:type="spellStart"/>
      <w:r>
        <w:t>getzewget</w:t>
      </w:r>
      <w:proofErr w:type="spellEnd"/>
      <w:r>
        <w:t xml:space="preserve"> an des Herren </w:t>
      </w:r>
      <w:proofErr w:type="spellStart"/>
      <w:r>
        <w:t>stat</w:t>
      </w:r>
      <w:proofErr w:type="spellEnd"/>
      <w:r>
        <w:t>,</w:t>
      </w:r>
      <w:r>
        <w:br/>
        <w:t xml:space="preserve">Das dein geistlich streit nicht </w:t>
      </w:r>
      <w:proofErr w:type="spellStart"/>
      <w:r>
        <w:t>sey</w:t>
      </w:r>
      <w:proofErr w:type="spellEnd"/>
      <w:r>
        <w:t xml:space="preserve"> vergebens,</w:t>
      </w:r>
      <w:r>
        <w:br/>
      </w:r>
      <w:proofErr w:type="spellStart"/>
      <w:r>
        <w:t>sonder</w:t>
      </w:r>
      <w:proofErr w:type="spellEnd"/>
      <w:r>
        <w:t xml:space="preserve"> </w:t>
      </w:r>
      <w:proofErr w:type="spellStart"/>
      <w:r>
        <w:t>wirdig</w:t>
      </w:r>
      <w:proofErr w:type="spellEnd"/>
      <w:r>
        <w:t xml:space="preserve"> der </w:t>
      </w:r>
      <w:proofErr w:type="spellStart"/>
      <w:r>
        <w:t>kronenn</w:t>
      </w:r>
      <w:proofErr w:type="spellEnd"/>
      <w:r>
        <w:t xml:space="preserve"> des </w:t>
      </w:r>
      <w:proofErr w:type="spellStart"/>
      <w:r>
        <w:t>lebens</w:t>
      </w:r>
      <w:proofErr w:type="spellEnd"/>
      <w:r>
        <w:t>.</w:t>
      </w:r>
    </w:p>
    <w:p w14:paraId="0C0F048C" w14:textId="77777777" w:rsidR="00144456" w:rsidRDefault="00144456" w:rsidP="00144456">
      <w:pPr>
        <w:pStyle w:val="StandardWeb"/>
      </w:pPr>
      <w:r>
        <w:t xml:space="preserve">O </w:t>
      </w:r>
      <w:proofErr w:type="spellStart"/>
      <w:r>
        <w:t>mensch</w:t>
      </w:r>
      <w:proofErr w:type="spellEnd"/>
      <w:r>
        <w:t xml:space="preserve">, fasse </w:t>
      </w:r>
      <w:proofErr w:type="spellStart"/>
      <w:r>
        <w:t>diss</w:t>
      </w:r>
      <w:proofErr w:type="spellEnd"/>
      <w:r>
        <w:t xml:space="preserve"> alles </w:t>
      </w:r>
      <w:proofErr w:type="spellStart"/>
      <w:r>
        <w:t>jnn</w:t>
      </w:r>
      <w:proofErr w:type="spellEnd"/>
      <w:r>
        <w:t xml:space="preserve"> </w:t>
      </w:r>
      <w:proofErr w:type="spellStart"/>
      <w:r>
        <w:t>deinenn</w:t>
      </w:r>
      <w:proofErr w:type="spellEnd"/>
      <w:r>
        <w:t xml:space="preserve"> </w:t>
      </w:r>
      <w:proofErr w:type="spellStart"/>
      <w:r>
        <w:t>mut</w:t>
      </w:r>
      <w:proofErr w:type="spellEnd"/>
      <w:r>
        <w:br/>
      </w:r>
      <w:proofErr w:type="spellStart"/>
      <w:r>
        <w:t>vnnd</w:t>
      </w:r>
      <w:proofErr w:type="spellEnd"/>
      <w:r>
        <w:t xml:space="preserve"> halt dich zu diesem allerhöchsten gut!</w:t>
      </w:r>
      <w:r>
        <w:br/>
        <w:t xml:space="preserve">O sich, das du diesen </w:t>
      </w:r>
      <w:proofErr w:type="spellStart"/>
      <w:r>
        <w:t>Gotes</w:t>
      </w:r>
      <w:proofErr w:type="spellEnd"/>
      <w:r>
        <w:t xml:space="preserve"> willen</w:t>
      </w:r>
      <w:r>
        <w:br/>
      </w:r>
      <w:proofErr w:type="spellStart"/>
      <w:r>
        <w:t>vnd</w:t>
      </w:r>
      <w:proofErr w:type="spellEnd"/>
      <w:r>
        <w:t xml:space="preserve"> nicht deines </w:t>
      </w:r>
      <w:proofErr w:type="spellStart"/>
      <w:r>
        <w:t>fleisches</w:t>
      </w:r>
      <w:proofErr w:type="spellEnd"/>
      <w:r>
        <w:t xml:space="preserve"> wirst erfüllen!</w:t>
      </w:r>
    </w:p>
    <w:p w14:paraId="372E1FF0" w14:textId="77777777" w:rsidR="00144456" w:rsidRDefault="00144456" w:rsidP="00144456">
      <w:pPr>
        <w:pStyle w:val="StandardWeb"/>
      </w:pPr>
      <w:proofErr w:type="spellStart"/>
      <w:r>
        <w:t>Diser</w:t>
      </w:r>
      <w:proofErr w:type="spellEnd"/>
      <w:r>
        <w:t xml:space="preserve"> will ich königliche </w:t>
      </w:r>
      <w:proofErr w:type="spellStart"/>
      <w:r>
        <w:t>priesterschaft</w:t>
      </w:r>
      <w:proofErr w:type="spellEnd"/>
      <w:r>
        <w:t>,</w:t>
      </w:r>
      <w:r>
        <w:br/>
        <w:t xml:space="preserve">geistlich ehe, klug </w:t>
      </w:r>
      <w:proofErr w:type="spellStart"/>
      <w:r>
        <w:t>vnd</w:t>
      </w:r>
      <w:proofErr w:type="spellEnd"/>
      <w:r>
        <w:t xml:space="preserve"> heilige </w:t>
      </w:r>
      <w:proofErr w:type="spellStart"/>
      <w:r>
        <w:t>junckfrauschaft</w:t>
      </w:r>
      <w:proofErr w:type="spellEnd"/>
      <w:r>
        <w:t>,</w:t>
      </w:r>
      <w:r>
        <w:br/>
        <w:t xml:space="preserve">Ja das ist der </w:t>
      </w:r>
      <w:proofErr w:type="spellStart"/>
      <w:r>
        <w:t>bund</w:t>
      </w:r>
      <w:proofErr w:type="spellEnd"/>
      <w:r>
        <w:t xml:space="preserve">, </w:t>
      </w:r>
      <w:proofErr w:type="spellStart"/>
      <w:r>
        <w:t>vonn</w:t>
      </w:r>
      <w:proofErr w:type="spellEnd"/>
      <w:r>
        <w:t xml:space="preserve"> dem </w:t>
      </w:r>
      <w:proofErr w:type="spellStart"/>
      <w:r>
        <w:t>Got</w:t>
      </w:r>
      <w:proofErr w:type="spellEnd"/>
      <w:r>
        <w:t xml:space="preserve"> saget,</w:t>
      </w:r>
      <w:r>
        <w:br/>
      </w:r>
      <w:proofErr w:type="spellStart"/>
      <w:r>
        <w:t>ausser</w:t>
      </w:r>
      <w:proofErr w:type="spellEnd"/>
      <w:r>
        <w:t xml:space="preserve"> welchen </w:t>
      </w:r>
      <w:proofErr w:type="spellStart"/>
      <w:r>
        <w:t>jhm</w:t>
      </w:r>
      <w:proofErr w:type="spellEnd"/>
      <w:r>
        <w:t xml:space="preserve"> kein dienst behaget.</w:t>
      </w:r>
    </w:p>
    <w:p w14:paraId="7F8C130D" w14:textId="77777777" w:rsidR="00144456" w:rsidRDefault="00144456" w:rsidP="00144456">
      <w:pPr>
        <w:pStyle w:val="StandardWeb"/>
      </w:pPr>
      <w:r>
        <w:t xml:space="preserve">Petrus zeiget </w:t>
      </w:r>
      <w:proofErr w:type="spellStart"/>
      <w:r>
        <w:t>jnn</w:t>
      </w:r>
      <w:proofErr w:type="spellEnd"/>
      <w:r>
        <w:t xml:space="preserve"> seiner Epistel an,</w:t>
      </w:r>
      <w:r>
        <w:br/>
        <w:t xml:space="preserve">das die </w:t>
      </w:r>
      <w:proofErr w:type="spellStart"/>
      <w:r>
        <w:t>tauff</w:t>
      </w:r>
      <w:proofErr w:type="spellEnd"/>
      <w:r>
        <w:t xml:space="preserve"> on </w:t>
      </w:r>
      <w:proofErr w:type="spellStart"/>
      <w:r>
        <w:t>disenn</w:t>
      </w:r>
      <w:proofErr w:type="spellEnd"/>
      <w:r>
        <w:t xml:space="preserve"> </w:t>
      </w:r>
      <w:proofErr w:type="spellStart"/>
      <w:r>
        <w:t>bund</w:t>
      </w:r>
      <w:proofErr w:type="spellEnd"/>
      <w:r>
        <w:t xml:space="preserve"> nicht heilen </w:t>
      </w:r>
      <w:proofErr w:type="spellStart"/>
      <w:r>
        <w:t>kan</w:t>
      </w:r>
      <w:proofErr w:type="spellEnd"/>
      <w:r>
        <w:t>,</w:t>
      </w:r>
      <w:r>
        <w:br/>
      </w:r>
      <w:proofErr w:type="spellStart"/>
      <w:r>
        <w:t>Darumb</w:t>
      </w:r>
      <w:proofErr w:type="spellEnd"/>
      <w:r>
        <w:t>, die mit Christo wollen leben,</w:t>
      </w:r>
      <w:r>
        <w:br/>
        <w:t xml:space="preserve">müssen sich </w:t>
      </w:r>
      <w:proofErr w:type="spellStart"/>
      <w:r>
        <w:t>jnn</w:t>
      </w:r>
      <w:proofErr w:type="spellEnd"/>
      <w:r>
        <w:t xml:space="preserve"> seinen </w:t>
      </w:r>
      <w:proofErr w:type="spellStart"/>
      <w:r>
        <w:t>bund</w:t>
      </w:r>
      <w:proofErr w:type="spellEnd"/>
      <w:r>
        <w:t xml:space="preserve"> ergeben.</w:t>
      </w:r>
    </w:p>
    <w:p w14:paraId="3BC3C3E6" w14:textId="77777777" w:rsidR="00144456" w:rsidRDefault="00144456" w:rsidP="00144456">
      <w:pPr>
        <w:pStyle w:val="StandardWeb"/>
      </w:pPr>
      <w:proofErr w:type="spellStart"/>
      <w:r>
        <w:t>Ey</w:t>
      </w:r>
      <w:proofErr w:type="spellEnd"/>
      <w:r>
        <w:t xml:space="preserve">, </w:t>
      </w:r>
      <w:proofErr w:type="spellStart"/>
      <w:r>
        <w:t>dancken</w:t>
      </w:r>
      <w:proofErr w:type="spellEnd"/>
      <w:r>
        <w:t xml:space="preserve"> wir </w:t>
      </w:r>
      <w:proofErr w:type="spellStart"/>
      <w:r>
        <w:t>Got</w:t>
      </w:r>
      <w:proofErr w:type="spellEnd"/>
      <w:r>
        <w:t xml:space="preserve"> mit </w:t>
      </w:r>
      <w:proofErr w:type="spellStart"/>
      <w:r>
        <w:t>hertzen</w:t>
      </w:r>
      <w:proofErr w:type="spellEnd"/>
      <w:r>
        <w:t xml:space="preserve">, </w:t>
      </w:r>
      <w:proofErr w:type="spellStart"/>
      <w:r>
        <w:t>mund</w:t>
      </w:r>
      <w:proofErr w:type="spellEnd"/>
      <w:r>
        <w:t xml:space="preserve"> </w:t>
      </w:r>
      <w:proofErr w:type="spellStart"/>
      <w:r>
        <w:t>vnd</w:t>
      </w:r>
      <w:proofErr w:type="spellEnd"/>
      <w:r>
        <w:t xml:space="preserve"> </w:t>
      </w:r>
      <w:proofErr w:type="spellStart"/>
      <w:r>
        <w:t>that</w:t>
      </w:r>
      <w:proofErr w:type="spellEnd"/>
      <w:r>
        <w:t>,</w:t>
      </w:r>
      <w:r>
        <w:br/>
        <w:t xml:space="preserve">das er </w:t>
      </w:r>
      <w:proofErr w:type="spellStart"/>
      <w:r>
        <w:t>vns</w:t>
      </w:r>
      <w:proofErr w:type="spellEnd"/>
      <w:r>
        <w:t xml:space="preserve"> zu </w:t>
      </w:r>
      <w:proofErr w:type="spellStart"/>
      <w:r>
        <w:t>sölcher</w:t>
      </w:r>
      <w:proofErr w:type="spellEnd"/>
      <w:r>
        <w:t xml:space="preserve"> </w:t>
      </w:r>
      <w:proofErr w:type="spellStart"/>
      <w:r>
        <w:t>gnad</w:t>
      </w:r>
      <w:proofErr w:type="spellEnd"/>
      <w:r>
        <w:t xml:space="preserve"> </w:t>
      </w:r>
      <w:proofErr w:type="spellStart"/>
      <w:r>
        <w:t>beruffen</w:t>
      </w:r>
      <w:proofErr w:type="spellEnd"/>
      <w:r>
        <w:t xml:space="preserve"> hat,</w:t>
      </w:r>
      <w:r>
        <w:br/>
        <w:t xml:space="preserve">Bieten auch, er </w:t>
      </w:r>
      <w:proofErr w:type="spellStart"/>
      <w:r>
        <w:t>wolt</w:t>
      </w:r>
      <w:proofErr w:type="spellEnd"/>
      <w:r>
        <w:t xml:space="preserve"> </w:t>
      </w:r>
      <w:proofErr w:type="spellStart"/>
      <w:r>
        <w:t>vnns</w:t>
      </w:r>
      <w:proofErr w:type="spellEnd"/>
      <w:r>
        <w:t xml:space="preserve"> </w:t>
      </w:r>
      <w:proofErr w:type="spellStart"/>
      <w:r>
        <w:t>stetz</w:t>
      </w:r>
      <w:proofErr w:type="spellEnd"/>
      <w:r>
        <w:t xml:space="preserve"> </w:t>
      </w:r>
      <w:proofErr w:type="spellStart"/>
      <w:r>
        <w:t>bewaren</w:t>
      </w:r>
      <w:proofErr w:type="spellEnd"/>
      <w:r>
        <w:t>,</w:t>
      </w:r>
      <w:r>
        <w:br/>
        <w:t xml:space="preserve">das wir </w:t>
      </w:r>
      <w:proofErr w:type="spellStart"/>
      <w:r>
        <w:t>disen</w:t>
      </w:r>
      <w:proofErr w:type="spellEnd"/>
      <w:r>
        <w:t xml:space="preserve"> </w:t>
      </w:r>
      <w:proofErr w:type="spellStart"/>
      <w:r>
        <w:t>bund</w:t>
      </w:r>
      <w:proofErr w:type="spellEnd"/>
      <w:r>
        <w:t xml:space="preserve"> nicht lassen </w:t>
      </w:r>
      <w:proofErr w:type="spellStart"/>
      <w:r>
        <w:t>faren</w:t>
      </w:r>
      <w:proofErr w:type="spellEnd"/>
      <w:r>
        <w:t>!</w:t>
      </w:r>
    </w:p>
    <w:p w14:paraId="603F10DD" w14:textId="77777777" w:rsidR="00144456" w:rsidRDefault="00144456" w:rsidP="00144456">
      <w:pPr>
        <w:pStyle w:val="berschrift1"/>
      </w:pPr>
      <w:r w:rsidRPr="00032E0E">
        <w:t>Gottes Sohn ist kommen</w:t>
      </w:r>
    </w:p>
    <w:p w14:paraId="6E76E4F8" w14:textId="77777777" w:rsidR="00144456" w:rsidRDefault="00144456" w:rsidP="00144456">
      <w:pPr>
        <w:pStyle w:val="StandardWeb"/>
      </w:pPr>
      <w:proofErr w:type="spellStart"/>
      <w:r>
        <w:t>GOttes</w:t>
      </w:r>
      <w:proofErr w:type="spellEnd"/>
      <w:r>
        <w:t xml:space="preserve"> Sohn ist kommen,</w:t>
      </w:r>
      <w:r>
        <w:br/>
        <w:t>uns allen zu frommen,</w:t>
      </w:r>
      <w:r>
        <w:br/>
        <w:t>die auf dieser Erden</w:t>
      </w:r>
      <w:r>
        <w:br/>
        <w:t xml:space="preserve">in armen </w:t>
      </w:r>
      <w:proofErr w:type="spellStart"/>
      <w:r>
        <w:t>Geberden</w:t>
      </w:r>
      <w:proofErr w:type="spellEnd"/>
      <w:r>
        <w:t>,</w:t>
      </w:r>
      <w:r>
        <w:br/>
      </w:r>
      <w:proofErr w:type="spellStart"/>
      <w:r>
        <w:t>daß</w:t>
      </w:r>
      <w:proofErr w:type="spellEnd"/>
      <w:r>
        <w:t xml:space="preserve"> er uns von Sünde</w:t>
      </w:r>
      <w:r>
        <w:br/>
      </w:r>
      <w:proofErr w:type="spellStart"/>
      <w:r>
        <w:t>freye</w:t>
      </w:r>
      <w:proofErr w:type="spellEnd"/>
      <w:r>
        <w:t xml:space="preserve"> und entbinde.</w:t>
      </w:r>
    </w:p>
    <w:p w14:paraId="623AF381" w14:textId="77777777" w:rsidR="00144456" w:rsidRDefault="00144456" w:rsidP="00144456">
      <w:pPr>
        <w:pStyle w:val="StandardWeb"/>
      </w:pPr>
      <w:r>
        <w:t xml:space="preserve">Er </w:t>
      </w:r>
      <w:proofErr w:type="spellStart"/>
      <w:r>
        <w:t>kömmt</w:t>
      </w:r>
      <w:proofErr w:type="spellEnd"/>
      <w:r>
        <w:t xml:space="preserve"> auch noch heute,</w:t>
      </w:r>
      <w:r>
        <w:br/>
        <w:t>und lehret die Leute,</w:t>
      </w:r>
      <w:r>
        <w:br/>
        <w:t>wie sie sich von Sünden</w:t>
      </w:r>
      <w:r>
        <w:br/>
        <w:t xml:space="preserve">zur </w:t>
      </w:r>
      <w:proofErr w:type="spellStart"/>
      <w:r>
        <w:t>Buß</w:t>
      </w:r>
      <w:proofErr w:type="spellEnd"/>
      <w:r>
        <w:t xml:space="preserve"> sollen wenden,</w:t>
      </w:r>
      <w:r>
        <w:br/>
        <w:t xml:space="preserve">von </w:t>
      </w:r>
      <w:proofErr w:type="spellStart"/>
      <w:r>
        <w:t>Irrthum</w:t>
      </w:r>
      <w:proofErr w:type="spellEnd"/>
      <w:r>
        <w:t xml:space="preserve"> und </w:t>
      </w:r>
      <w:proofErr w:type="spellStart"/>
      <w:r>
        <w:t>Thorheit</w:t>
      </w:r>
      <w:proofErr w:type="spellEnd"/>
      <w:r>
        <w:br/>
        <w:t>treten zu der Wahrheit.</w:t>
      </w:r>
    </w:p>
    <w:p w14:paraId="0A9C8DFC" w14:textId="77777777" w:rsidR="00144456" w:rsidRDefault="00144456" w:rsidP="00144456">
      <w:pPr>
        <w:pStyle w:val="StandardWeb"/>
      </w:pPr>
      <w:r>
        <w:t>Die sich sein nicht schämen,</w:t>
      </w:r>
      <w:r>
        <w:br/>
        <w:t xml:space="preserve">und </w:t>
      </w:r>
      <w:proofErr w:type="spellStart"/>
      <w:r>
        <w:t>sein’n</w:t>
      </w:r>
      <w:proofErr w:type="spellEnd"/>
      <w:r>
        <w:t xml:space="preserve"> Dienst annehmen,</w:t>
      </w:r>
      <w:r>
        <w:br/>
        <w:t xml:space="preserve">durch </w:t>
      </w:r>
      <w:proofErr w:type="spellStart"/>
      <w:r>
        <w:t>ein’n</w:t>
      </w:r>
      <w:proofErr w:type="spellEnd"/>
      <w:r>
        <w:t xml:space="preserve"> rechten Glauben,</w:t>
      </w:r>
      <w:r>
        <w:br/>
        <w:t xml:space="preserve">mit </w:t>
      </w:r>
      <w:proofErr w:type="spellStart"/>
      <w:r>
        <w:t>gantzem</w:t>
      </w:r>
      <w:proofErr w:type="spellEnd"/>
      <w:r>
        <w:t xml:space="preserve"> Vertrauen,</w:t>
      </w:r>
      <w:r>
        <w:br/>
        <w:t>denen wird er eben</w:t>
      </w:r>
      <w:r>
        <w:br/>
        <w:t xml:space="preserve">ihre </w:t>
      </w:r>
      <w:proofErr w:type="spellStart"/>
      <w:r>
        <w:t>Sünd</w:t>
      </w:r>
      <w:proofErr w:type="spellEnd"/>
      <w:r>
        <w:t xml:space="preserve"> vergeben.</w:t>
      </w:r>
    </w:p>
    <w:p w14:paraId="32FFA229" w14:textId="77777777" w:rsidR="00144456" w:rsidRDefault="00144456" w:rsidP="00144456">
      <w:pPr>
        <w:pStyle w:val="StandardWeb"/>
      </w:pPr>
      <w:r>
        <w:t xml:space="preserve">Denn er </w:t>
      </w:r>
      <w:proofErr w:type="spellStart"/>
      <w:r>
        <w:t>thut</w:t>
      </w:r>
      <w:proofErr w:type="spellEnd"/>
      <w:r>
        <w:t xml:space="preserve"> </w:t>
      </w:r>
      <w:proofErr w:type="spellStart"/>
      <w:r>
        <w:t>ihn’n</w:t>
      </w:r>
      <w:proofErr w:type="spellEnd"/>
      <w:r>
        <w:t xml:space="preserve"> schenken</w:t>
      </w:r>
      <w:r>
        <w:br/>
        <w:t xml:space="preserve">in den </w:t>
      </w:r>
      <w:proofErr w:type="spellStart"/>
      <w:r>
        <w:t>Sacramenten</w:t>
      </w:r>
      <w:proofErr w:type="spellEnd"/>
      <w:r>
        <w:br/>
        <w:t xml:space="preserve">sich </w:t>
      </w:r>
      <w:proofErr w:type="spellStart"/>
      <w:r>
        <w:t>selbsten</w:t>
      </w:r>
      <w:proofErr w:type="spellEnd"/>
      <w:r>
        <w:t xml:space="preserve"> zur Speise,</w:t>
      </w:r>
      <w:r>
        <w:br/>
        <w:t>sein Lieb zu beweisen,</w:t>
      </w:r>
      <w:r>
        <w:br/>
      </w:r>
      <w:proofErr w:type="spellStart"/>
      <w:r>
        <w:t>daß</w:t>
      </w:r>
      <w:proofErr w:type="spellEnd"/>
      <w:r>
        <w:t xml:space="preserve"> sie sein </w:t>
      </w:r>
      <w:proofErr w:type="spellStart"/>
      <w:r>
        <w:t>geniessen</w:t>
      </w:r>
      <w:proofErr w:type="spellEnd"/>
      <w:r>
        <w:br/>
        <w:t>in ihrem Gewissen.</w:t>
      </w:r>
    </w:p>
    <w:p w14:paraId="13FCDFC8" w14:textId="77777777" w:rsidR="00144456" w:rsidRDefault="00144456" w:rsidP="00144456">
      <w:pPr>
        <w:pStyle w:val="StandardWeb"/>
      </w:pPr>
      <w:r>
        <w:t xml:space="preserve">Die also </w:t>
      </w:r>
      <w:proofErr w:type="spellStart"/>
      <w:r>
        <w:t>bekleiben</w:t>
      </w:r>
      <w:proofErr w:type="spellEnd"/>
      <w:r>
        <w:br/>
        <w:t>und beständig bleiben,</w:t>
      </w:r>
      <w:r>
        <w:br/>
        <w:t xml:space="preserve">dem </w:t>
      </w:r>
      <w:proofErr w:type="spellStart"/>
      <w:r>
        <w:t>HErren</w:t>
      </w:r>
      <w:proofErr w:type="spellEnd"/>
      <w:r>
        <w:t xml:space="preserve"> in allen</w:t>
      </w:r>
      <w:r>
        <w:br/>
        <w:t>trachten zu gefallen,</w:t>
      </w:r>
      <w:r>
        <w:br/>
        <w:t>die werden mit Freuden</w:t>
      </w:r>
      <w:r>
        <w:br/>
        <w:t>auch von hinnen scheiden.</w:t>
      </w:r>
    </w:p>
    <w:p w14:paraId="6721A9CF" w14:textId="77777777" w:rsidR="00144456" w:rsidRDefault="00144456" w:rsidP="00144456">
      <w:pPr>
        <w:pStyle w:val="StandardWeb"/>
      </w:pPr>
      <w:r>
        <w:t xml:space="preserve">Denn bald und </w:t>
      </w:r>
      <w:proofErr w:type="spellStart"/>
      <w:r>
        <w:t>behende</w:t>
      </w:r>
      <w:proofErr w:type="spellEnd"/>
      <w:r>
        <w:br/>
        <w:t>kommt ihr letztes Ende,</w:t>
      </w:r>
      <w:r>
        <w:br/>
        <w:t>da wird er vom Bösen</w:t>
      </w:r>
      <w:r>
        <w:br/>
        <w:t>ihre Seel erlösen,</w:t>
      </w:r>
      <w:r>
        <w:br/>
        <w:t>und sie mit sich führen</w:t>
      </w:r>
      <w:r>
        <w:br/>
        <w:t>zu der Engel Chören.</w:t>
      </w:r>
    </w:p>
    <w:p w14:paraId="117C6635" w14:textId="77777777" w:rsidR="00144456" w:rsidRDefault="00144456" w:rsidP="00144456">
      <w:pPr>
        <w:pStyle w:val="StandardWeb"/>
      </w:pPr>
      <w:r>
        <w:t>Von dannen er kommen,</w:t>
      </w:r>
      <w:r>
        <w:br/>
        <w:t>wie denn wird vernommen,</w:t>
      </w:r>
      <w:r>
        <w:br/>
        <w:t xml:space="preserve">wenn die </w:t>
      </w:r>
      <w:proofErr w:type="spellStart"/>
      <w:r>
        <w:t>Todten</w:t>
      </w:r>
      <w:proofErr w:type="spellEnd"/>
      <w:r>
        <w:t xml:space="preserve"> werden</w:t>
      </w:r>
      <w:r>
        <w:br/>
      </w:r>
      <w:proofErr w:type="spellStart"/>
      <w:r>
        <w:t>erstehn</w:t>
      </w:r>
      <w:proofErr w:type="spellEnd"/>
      <w:r>
        <w:t xml:space="preserve"> von der Erden,</w:t>
      </w:r>
      <w:r>
        <w:br/>
        <w:t>und zu seinen Füssen</w:t>
      </w:r>
      <w:r>
        <w:br/>
        <w:t>sich darstellen müssen.</w:t>
      </w:r>
    </w:p>
    <w:p w14:paraId="6C69CA54" w14:textId="77777777" w:rsidR="00144456" w:rsidRDefault="00144456" w:rsidP="00144456">
      <w:pPr>
        <w:pStyle w:val="StandardWeb"/>
      </w:pPr>
      <w:r>
        <w:t>Da wird er sie scheiden,</w:t>
      </w:r>
      <w:r>
        <w:br/>
        <w:t>die Frommen zu Freuden,</w:t>
      </w:r>
      <w:r>
        <w:br/>
        <w:t>die Bösen zur Höllen,</w:t>
      </w:r>
      <w:r>
        <w:br/>
        <w:t>in peinliche Stellen,</w:t>
      </w:r>
      <w:r>
        <w:br/>
        <w:t>da sie ewig müssen</w:t>
      </w:r>
      <w:r>
        <w:br/>
        <w:t xml:space="preserve">ihr Untugend </w:t>
      </w:r>
      <w:proofErr w:type="spellStart"/>
      <w:r>
        <w:t>büssen</w:t>
      </w:r>
      <w:proofErr w:type="spellEnd"/>
      <w:r>
        <w:t>.</w:t>
      </w:r>
    </w:p>
    <w:p w14:paraId="3183F8DE" w14:textId="77777777" w:rsidR="00144456" w:rsidRDefault="00144456" w:rsidP="00144456">
      <w:pPr>
        <w:pStyle w:val="StandardWeb"/>
      </w:pPr>
      <w:proofErr w:type="spellStart"/>
      <w:r>
        <w:t>Ey</w:t>
      </w:r>
      <w:proofErr w:type="spellEnd"/>
      <w:r>
        <w:t xml:space="preserve"> nun, </w:t>
      </w:r>
      <w:proofErr w:type="spellStart"/>
      <w:r>
        <w:t>HErre</w:t>
      </w:r>
      <w:proofErr w:type="spellEnd"/>
      <w:r>
        <w:t xml:space="preserve"> JEsu,</w:t>
      </w:r>
      <w:r>
        <w:br/>
        <w:t xml:space="preserve">schicke unsre </w:t>
      </w:r>
      <w:proofErr w:type="spellStart"/>
      <w:r>
        <w:t>Hertzen</w:t>
      </w:r>
      <w:proofErr w:type="spellEnd"/>
      <w:r>
        <w:t xml:space="preserve"> zu,</w:t>
      </w:r>
      <w:r>
        <w:br/>
      </w:r>
      <w:proofErr w:type="spellStart"/>
      <w:r>
        <w:t>daß</w:t>
      </w:r>
      <w:proofErr w:type="spellEnd"/>
      <w:r>
        <w:t xml:space="preserve"> wir alle Stunden</w:t>
      </w:r>
      <w:r>
        <w:br/>
        <w:t>recht gläubig erfunden,</w:t>
      </w:r>
      <w:r>
        <w:br/>
        <w:t>darinnen verscheiden</w:t>
      </w:r>
      <w:r>
        <w:br/>
        <w:t>zu ewigen Freuden.</w:t>
      </w:r>
    </w:p>
    <w:p w14:paraId="2EEF3C55" w14:textId="77777777" w:rsidR="00144456" w:rsidRDefault="00144456" w:rsidP="00144456">
      <w:pPr>
        <w:pStyle w:val="berschrift1"/>
      </w:pPr>
      <w:r>
        <w:t>Kommt her, kommt her, ihr Erwählten</w:t>
      </w:r>
    </w:p>
    <w:p w14:paraId="2AEA60FF" w14:textId="77777777" w:rsidR="00144456" w:rsidRDefault="00144456" w:rsidP="00144456">
      <w:pPr>
        <w:pStyle w:val="StandardWeb"/>
      </w:pPr>
      <w:r>
        <w:t>Kommt her, kommt her, ihr Erwählten,</w:t>
      </w:r>
      <w:r>
        <w:br/>
        <w:t>Ihr Elenden und Gequälten,</w:t>
      </w:r>
      <w:r>
        <w:br/>
        <w:t>Die ihr dem Herren dienen wollt</w:t>
      </w:r>
      <w:r>
        <w:br/>
        <w:t xml:space="preserve">Um viel </w:t>
      </w:r>
      <w:proofErr w:type="spellStart"/>
      <w:r>
        <w:t>bessers</w:t>
      </w:r>
      <w:proofErr w:type="spellEnd"/>
      <w:r>
        <w:t xml:space="preserve"> denn Gold!</w:t>
      </w:r>
      <w:r>
        <w:br/>
        <w:t xml:space="preserve">O kommt, weil er sich </w:t>
      </w:r>
      <w:proofErr w:type="spellStart"/>
      <w:r>
        <w:t>läßt</w:t>
      </w:r>
      <w:proofErr w:type="spellEnd"/>
      <w:r>
        <w:t xml:space="preserve"> finden,</w:t>
      </w:r>
      <w:r>
        <w:br/>
        <w:t xml:space="preserve">Sucht </w:t>
      </w:r>
      <w:proofErr w:type="spellStart"/>
      <w:r>
        <w:t>Ablaß</w:t>
      </w:r>
      <w:proofErr w:type="spellEnd"/>
      <w:r>
        <w:t xml:space="preserve"> der Sünden,</w:t>
      </w:r>
      <w:r>
        <w:br/>
        <w:t>Ergebt euch ihm aus Herzensgrund</w:t>
      </w:r>
      <w:r>
        <w:br/>
        <w:t xml:space="preserve">In </w:t>
      </w:r>
      <w:proofErr w:type="spellStart"/>
      <w:r>
        <w:t>sein’n</w:t>
      </w:r>
      <w:proofErr w:type="spellEnd"/>
      <w:r>
        <w:t xml:space="preserve"> </w:t>
      </w:r>
      <w:proofErr w:type="spellStart"/>
      <w:r>
        <w:t>gnadreichen</w:t>
      </w:r>
      <w:proofErr w:type="spellEnd"/>
      <w:r>
        <w:t xml:space="preserve"> Bund!</w:t>
      </w:r>
    </w:p>
    <w:p w14:paraId="7C97E17D" w14:textId="77777777" w:rsidR="00144456" w:rsidRDefault="00144456" w:rsidP="00144456">
      <w:pPr>
        <w:pStyle w:val="StandardWeb"/>
      </w:pPr>
      <w:r>
        <w:t xml:space="preserve">Sagt ab, sagt ab dem </w:t>
      </w:r>
      <w:proofErr w:type="spellStart"/>
      <w:r>
        <w:t>Bösenwicht</w:t>
      </w:r>
      <w:proofErr w:type="spellEnd"/>
      <w:r>
        <w:t>,</w:t>
      </w:r>
      <w:r>
        <w:br/>
        <w:t>Der euch nur zu Sünden anficht,</w:t>
      </w:r>
      <w:r>
        <w:br/>
        <w:t xml:space="preserve">Geht aus und fliehet von </w:t>
      </w:r>
      <w:proofErr w:type="spellStart"/>
      <w:r>
        <w:t>sei’m</w:t>
      </w:r>
      <w:proofErr w:type="spellEnd"/>
      <w:r>
        <w:t xml:space="preserve"> Heer;</w:t>
      </w:r>
      <w:r>
        <w:br/>
        <w:t>Denn sein Fall ist sehr schwer.</w:t>
      </w:r>
      <w:r>
        <w:br/>
        <w:t>Er verheißt ihm zwar, zu geben</w:t>
      </w:r>
      <w:r>
        <w:br/>
        <w:t>Freud‘ und herrlich Leben,</w:t>
      </w:r>
      <w:r>
        <w:br/>
      </w:r>
      <w:proofErr w:type="spellStart"/>
      <w:r>
        <w:t>Führet’s</w:t>
      </w:r>
      <w:proofErr w:type="spellEnd"/>
      <w:r>
        <w:t xml:space="preserve"> aber durch Eitelkeit</w:t>
      </w:r>
      <w:r>
        <w:br/>
        <w:t>Zur Höllen Bitterkeit.</w:t>
      </w:r>
    </w:p>
    <w:p w14:paraId="69B263DB" w14:textId="77777777" w:rsidR="00144456" w:rsidRDefault="00144456" w:rsidP="00144456">
      <w:pPr>
        <w:pStyle w:val="StandardWeb"/>
      </w:pPr>
      <w:r>
        <w:t>Macht euch her von der breiten Bahn,</w:t>
      </w:r>
      <w:r>
        <w:br/>
        <w:t>Und hanget Christo treulich an;</w:t>
      </w:r>
      <w:r>
        <w:br/>
        <w:t xml:space="preserve">Denn er verheißet und </w:t>
      </w:r>
      <w:proofErr w:type="spellStart"/>
      <w:r>
        <w:t>giebet</w:t>
      </w:r>
      <w:proofErr w:type="spellEnd"/>
      <w:r>
        <w:br/>
        <w:t>Allen, so er liebet,</w:t>
      </w:r>
      <w:r>
        <w:br/>
        <w:t>Aus seiner Füll‘ Gnad‘ und Wahrheit,</w:t>
      </w:r>
      <w:r>
        <w:br/>
        <w:t>Und nach treuer Arbeit</w:t>
      </w:r>
      <w:r>
        <w:br/>
        <w:t>Führet er sie zur Herrlichkeit,</w:t>
      </w:r>
      <w:r>
        <w:br/>
      </w:r>
      <w:proofErr w:type="spellStart"/>
      <w:r>
        <w:t>Giebt</w:t>
      </w:r>
      <w:proofErr w:type="spellEnd"/>
      <w:r>
        <w:t xml:space="preserve"> </w:t>
      </w:r>
      <w:proofErr w:type="spellStart"/>
      <w:r>
        <w:t>ihn’n</w:t>
      </w:r>
      <w:proofErr w:type="spellEnd"/>
      <w:r>
        <w:t xml:space="preserve"> Freud‘ und Klarheit,</w:t>
      </w:r>
    </w:p>
    <w:p w14:paraId="7BADB4AD" w14:textId="77777777" w:rsidR="00144456" w:rsidRDefault="00144456" w:rsidP="00144456">
      <w:pPr>
        <w:pStyle w:val="StandardWeb"/>
      </w:pPr>
      <w:r>
        <w:t xml:space="preserve">Er </w:t>
      </w:r>
      <w:proofErr w:type="spellStart"/>
      <w:r>
        <w:t>giebet</w:t>
      </w:r>
      <w:proofErr w:type="spellEnd"/>
      <w:r>
        <w:t xml:space="preserve"> nicht Silber noch Gold,</w:t>
      </w:r>
      <w:r>
        <w:br/>
      </w:r>
      <w:proofErr w:type="spellStart"/>
      <w:r>
        <w:t>Sonder</w:t>
      </w:r>
      <w:proofErr w:type="spellEnd"/>
      <w:r>
        <w:t xml:space="preserve"> gar viel </w:t>
      </w:r>
      <w:proofErr w:type="spellStart"/>
      <w:r>
        <w:t>ein’n</w:t>
      </w:r>
      <w:proofErr w:type="spellEnd"/>
      <w:r>
        <w:t xml:space="preserve"> bessern Sold;</w:t>
      </w:r>
      <w:r>
        <w:br/>
        <w:t>Er begehrt auch nicht Schwerdt und Schild,</w:t>
      </w:r>
      <w:r>
        <w:br/>
        <w:t xml:space="preserve">Wie es </w:t>
      </w:r>
      <w:proofErr w:type="spellStart"/>
      <w:r>
        <w:t>bey</w:t>
      </w:r>
      <w:proofErr w:type="spellEnd"/>
      <w:r>
        <w:t xml:space="preserve"> der Welt gilt,</w:t>
      </w:r>
      <w:r>
        <w:br/>
      </w:r>
      <w:proofErr w:type="spellStart"/>
      <w:r>
        <w:t>Sonder</w:t>
      </w:r>
      <w:proofErr w:type="spellEnd"/>
      <w:r>
        <w:t xml:space="preserve"> </w:t>
      </w:r>
      <w:proofErr w:type="spellStart"/>
      <w:r>
        <w:t>ein’n</w:t>
      </w:r>
      <w:proofErr w:type="spellEnd"/>
      <w:r>
        <w:t xml:space="preserve"> herzlichen Glauben;</w:t>
      </w:r>
      <w:r>
        <w:br/>
        <w:t xml:space="preserve">Und den </w:t>
      </w:r>
      <w:proofErr w:type="spellStart"/>
      <w:r>
        <w:t>müßt</w:t>
      </w:r>
      <w:proofErr w:type="spellEnd"/>
      <w:r>
        <w:t xml:space="preserve"> ihr haben,</w:t>
      </w:r>
      <w:r>
        <w:br/>
        <w:t>Mit starker Lieb‘ und Zuversicht,</w:t>
      </w:r>
      <w:r>
        <w:br/>
        <w:t xml:space="preserve">Wider den </w:t>
      </w:r>
      <w:proofErr w:type="spellStart"/>
      <w:r>
        <w:t>Bösenwicht</w:t>
      </w:r>
      <w:proofErr w:type="spellEnd"/>
      <w:r>
        <w:t>.</w:t>
      </w:r>
    </w:p>
    <w:p w14:paraId="51F9552C" w14:textId="77777777" w:rsidR="00144456" w:rsidRDefault="00144456" w:rsidP="00144456">
      <w:pPr>
        <w:pStyle w:val="StandardWeb"/>
      </w:pPr>
      <w:r>
        <w:t xml:space="preserve">Denn ihr </w:t>
      </w:r>
      <w:proofErr w:type="spellStart"/>
      <w:r>
        <w:t>müßt</w:t>
      </w:r>
      <w:proofErr w:type="spellEnd"/>
      <w:r>
        <w:t xml:space="preserve"> auf allen Seiten</w:t>
      </w:r>
      <w:r>
        <w:br/>
        <w:t>Mit geistlichen Waffen streiten,</w:t>
      </w:r>
      <w:r>
        <w:br/>
        <w:t xml:space="preserve">Den </w:t>
      </w:r>
      <w:proofErr w:type="spellStart"/>
      <w:r>
        <w:t>Irrthumen</w:t>
      </w:r>
      <w:proofErr w:type="spellEnd"/>
      <w:r>
        <w:t xml:space="preserve"> widerstreben,</w:t>
      </w:r>
      <w:r>
        <w:br/>
        <w:t>Dem Fleisch nicht nachgeben,</w:t>
      </w:r>
      <w:r>
        <w:br/>
        <w:t>Die Welt und ihr Wollust meiden,</w:t>
      </w:r>
      <w:r>
        <w:br/>
      </w:r>
      <w:proofErr w:type="spellStart"/>
      <w:r>
        <w:t>Derhalben</w:t>
      </w:r>
      <w:proofErr w:type="spellEnd"/>
      <w:r>
        <w:t xml:space="preserve"> viel leiden,</w:t>
      </w:r>
      <w:r>
        <w:br/>
        <w:t>Also den Leib aller Sünden,</w:t>
      </w:r>
      <w:r>
        <w:br/>
        <w:t>Die Welt, überwinden.</w:t>
      </w:r>
    </w:p>
    <w:p w14:paraId="65454A6E" w14:textId="77777777" w:rsidR="00144456" w:rsidRDefault="00144456" w:rsidP="00144456">
      <w:pPr>
        <w:pStyle w:val="StandardWeb"/>
      </w:pPr>
      <w:r>
        <w:t xml:space="preserve">Der König </w:t>
      </w:r>
      <w:proofErr w:type="spellStart"/>
      <w:r>
        <w:t>läßt</w:t>
      </w:r>
      <w:proofErr w:type="spellEnd"/>
      <w:r>
        <w:t xml:space="preserve"> Sold </w:t>
      </w:r>
      <w:proofErr w:type="spellStart"/>
      <w:r>
        <w:t>ausschreyen</w:t>
      </w:r>
      <w:proofErr w:type="spellEnd"/>
      <w:r>
        <w:t>,</w:t>
      </w:r>
      <w:r>
        <w:br/>
        <w:t xml:space="preserve">Spricht zu Knechten und zu </w:t>
      </w:r>
      <w:proofErr w:type="spellStart"/>
      <w:r>
        <w:t>Freyen</w:t>
      </w:r>
      <w:proofErr w:type="spellEnd"/>
      <w:r>
        <w:t>:</w:t>
      </w:r>
      <w:r>
        <w:br/>
        <w:t>Will sich mir jemand ergeben,</w:t>
      </w:r>
      <w:r>
        <w:br/>
        <w:t>Er soll ewig leben;</w:t>
      </w:r>
      <w:r>
        <w:br/>
        <w:t>Und niemand ist, der sein achtet,</w:t>
      </w:r>
      <w:r>
        <w:br/>
        <w:t xml:space="preserve">Nach </w:t>
      </w:r>
      <w:proofErr w:type="spellStart"/>
      <w:r>
        <w:t>sei‘m</w:t>
      </w:r>
      <w:proofErr w:type="spellEnd"/>
      <w:r>
        <w:t xml:space="preserve"> Besten trachtet:</w:t>
      </w:r>
      <w:r>
        <w:br/>
        <w:t>Ach Gott, was wirst du doch sprechen,</w:t>
      </w:r>
      <w:r>
        <w:br/>
        <w:t>Wenn du kommst zu rächen?</w:t>
      </w:r>
    </w:p>
    <w:p w14:paraId="2E4548CF" w14:textId="77777777" w:rsidR="00144456" w:rsidRDefault="00144456" w:rsidP="00144456">
      <w:pPr>
        <w:pStyle w:val="StandardWeb"/>
      </w:pPr>
      <w:r>
        <w:t xml:space="preserve">Weltlichen </w:t>
      </w:r>
      <w:proofErr w:type="spellStart"/>
      <w:r>
        <w:t>Herr’n</w:t>
      </w:r>
      <w:proofErr w:type="spellEnd"/>
      <w:r>
        <w:t xml:space="preserve"> ist man bereit,</w:t>
      </w:r>
      <w:r>
        <w:br/>
        <w:t>Lauft in Krieg, hat Müh‘ und Arbeit,</w:t>
      </w:r>
      <w:r>
        <w:br/>
        <w:t>Bringet doch gar selten davon</w:t>
      </w:r>
      <w:r>
        <w:br/>
      </w:r>
      <w:proofErr w:type="spellStart"/>
      <w:r>
        <w:t>Ein’n</w:t>
      </w:r>
      <w:proofErr w:type="spellEnd"/>
      <w:r>
        <w:t xml:space="preserve"> </w:t>
      </w:r>
      <w:proofErr w:type="spellStart"/>
      <w:r>
        <w:t>klein’n</w:t>
      </w:r>
      <w:proofErr w:type="spellEnd"/>
      <w:r>
        <w:t xml:space="preserve"> vergänglich Lohn:</w:t>
      </w:r>
      <w:r>
        <w:br/>
        <w:t xml:space="preserve">Warum lauft man denn </w:t>
      </w:r>
      <w:proofErr w:type="spellStart"/>
      <w:r>
        <w:t>nit</w:t>
      </w:r>
      <w:proofErr w:type="spellEnd"/>
      <w:r>
        <w:t xml:space="preserve"> auch zu</w:t>
      </w:r>
      <w:r>
        <w:br/>
        <w:t>Dem König Jesu,</w:t>
      </w:r>
      <w:r>
        <w:br/>
      </w:r>
      <w:proofErr w:type="spellStart"/>
      <w:r>
        <w:t>Daß</w:t>
      </w:r>
      <w:proofErr w:type="spellEnd"/>
      <w:r>
        <w:t xml:space="preserve"> man in ihm überwinde,</w:t>
      </w:r>
      <w:r>
        <w:br/>
        <w:t>Fried‘ und Ruh‘ erfinde?</w:t>
      </w:r>
    </w:p>
    <w:p w14:paraId="330707CA" w14:textId="77777777" w:rsidR="00144456" w:rsidRDefault="00144456" w:rsidP="00144456">
      <w:pPr>
        <w:pStyle w:val="StandardWeb"/>
      </w:pPr>
      <w:r>
        <w:t xml:space="preserve">O wohl dem, der zum Herren </w:t>
      </w:r>
      <w:proofErr w:type="spellStart"/>
      <w:r>
        <w:t>kümmt</w:t>
      </w:r>
      <w:proofErr w:type="spellEnd"/>
      <w:r>
        <w:br/>
        <w:t xml:space="preserve">Und </w:t>
      </w:r>
      <w:proofErr w:type="spellStart"/>
      <w:r>
        <w:t>sein’n</w:t>
      </w:r>
      <w:proofErr w:type="spellEnd"/>
      <w:r>
        <w:t xml:space="preserve"> Dienst von Herzen </w:t>
      </w:r>
      <w:proofErr w:type="spellStart"/>
      <w:r>
        <w:t>annimt</w:t>
      </w:r>
      <w:proofErr w:type="spellEnd"/>
      <w:r>
        <w:t>,</w:t>
      </w:r>
      <w:r>
        <w:br/>
      </w:r>
      <w:proofErr w:type="spellStart"/>
      <w:r>
        <w:t>Sein’n</w:t>
      </w:r>
      <w:proofErr w:type="spellEnd"/>
      <w:r>
        <w:t xml:space="preserve"> Eigenwillen </w:t>
      </w:r>
      <w:proofErr w:type="spellStart"/>
      <w:r>
        <w:t>läßt</w:t>
      </w:r>
      <w:proofErr w:type="spellEnd"/>
      <w:r>
        <w:t xml:space="preserve"> fahren,</w:t>
      </w:r>
      <w:r>
        <w:br/>
      </w:r>
      <w:proofErr w:type="spellStart"/>
      <w:r>
        <w:t>Daß</w:t>
      </w:r>
      <w:proofErr w:type="spellEnd"/>
      <w:r>
        <w:t xml:space="preserve"> er mögt bewahren,</w:t>
      </w:r>
      <w:r>
        <w:br/>
        <w:t>Was ihm lieb ist, zu Tag und Nacht</w:t>
      </w:r>
      <w:r>
        <w:br/>
        <w:t>Von aller Kraft and Macht!</w:t>
      </w:r>
      <w:r>
        <w:br/>
        <w:t>Denn die Freud‘ ewiger Klarheit</w:t>
      </w:r>
      <w:r>
        <w:br/>
        <w:t>Ist ihm längest bereit.</w:t>
      </w:r>
    </w:p>
    <w:p w14:paraId="2FC29B03" w14:textId="77777777" w:rsidR="00144456" w:rsidRDefault="00144456" w:rsidP="00144456">
      <w:pPr>
        <w:pStyle w:val="StandardWeb"/>
      </w:pPr>
      <w:proofErr w:type="spellStart"/>
      <w:r>
        <w:t>Ey</w:t>
      </w:r>
      <w:proofErr w:type="spellEnd"/>
      <w:r>
        <w:t xml:space="preserve"> nu, König vom höchsten Thron,</w:t>
      </w:r>
      <w:r>
        <w:br/>
        <w:t xml:space="preserve">Du wolltest uns auch </w:t>
      </w:r>
      <w:proofErr w:type="spellStart"/>
      <w:r>
        <w:t>Beystand</w:t>
      </w:r>
      <w:proofErr w:type="spellEnd"/>
      <w:r>
        <w:t xml:space="preserve"> </w:t>
      </w:r>
      <w:proofErr w:type="spellStart"/>
      <w:r>
        <w:t>thun</w:t>
      </w:r>
      <w:proofErr w:type="spellEnd"/>
      <w:r>
        <w:t>,</w:t>
      </w:r>
      <w:r>
        <w:br/>
      </w:r>
      <w:proofErr w:type="spellStart"/>
      <w:r>
        <w:t>Daß</w:t>
      </w:r>
      <w:proofErr w:type="spellEnd"/>
      <w:r>
        <w:t xml:space="preserve"> wir zu allen Stunden,</w:t>
      </w:r>
      <w:r>
        <w:br/>
        <w:t xml:space="preserve">In </w:t>
      </w:r>
      <w:proofErr w:type="spellStart"/>
      <w:r>
        <w:t>dein’n</w:t>
      </w:r>
      <w:proofErr w:type="spellEnd"/>
      <w:r>
        <w:t xml:space="preserve"> Dienst befinden,</w:t>
      </w:r>
      <w:r>
        <w:br/>
        <w:t>Deiner Gnad‘ mögen genießen</w:t>
      </w:r>
      <w:r>
        <w:br/>
        <w:t>Im Geist und Gewissen,</w:t>
      </w:r>
      <w:r>
        <w:br/>
        <w:t>Zuletzt von hinnen verscheiden</w:t>
      </w:r>
      <w:r>
        <w:br/>
        <w:t>Zur ewigen Freuden!</w:t>
      </w:r>
    </w:p>
    <w:p w14:paraId="57C198A2" w14:textId="77777777" w:rsidR="00144456" w:rsidRDefault="00144456" w:rsidP="00144456">
      <w:pPr>
        <w:pStyle w:val="berschrift1"/>
      </w:pPr>
      <w:proofErr w:type="spellStart"/>
      <w:r w:rsidRPr="004A79F4">
        <w:t>LOb</w:t>
      </w:r>
      <w:proofErr w:type="spellEnd"/>
      <w:r w:rsidRPr="004A79F4">
        <w:t xml:space="preserve"> </w:t>
      </w:r>
      <w:proofErr w:type="spellStart"/>
      <w:r w:rsidRPr="004A79F4">
        <w:t>sey</w:t>
      </w:r>
      <w:proofErr w:type="spellEnd"/>
      <w:r w:rsidRPr="004A79F4">
        <w:t xml:space="preserve"> dem </w:t>
      </w:r>
      <w:proofErr w:type="spellStart"/>
      <w:r w:rsidRPr="004A79F4">
        <w:t>Allmechtigen</w:t>
      </w:r>
      <w:proofErr w:type="spellEnd"/>
      <w:r w:rsidRPr="004A79F4">
        <w:t xml:space="preserve"> </w:t>
      </w:r>
      <w:proofErr w:type="spellStart"/>
      <w:r w:rsidRPr="004A79F4">
        <w:t>Got</w:t>
      </w:r>
      <w:proofErr w:type="spellEnd"/>
    </w:p>
    <w:p w14:paraId="390950D3" w14:textId="77777777" w:rsidR="00144456" w:rsidRDefault="00144456" w:rsidP="00144456">
      <w:pPr>
        <w:pStyle w:val="StandardWeb"/>
      </w:pPr>
      <w:proofErr w:type="spellStart"/>
      <w:r>
        <w:t>LOb</w:t>
      </w:r>
      <w:proofErr w:type="spellEnd"/>
      <w:r>
        <w:t xml:space="preserve"> </w:t>
      </w:r>
      <w:proofErr w:type="spellStart"/>
      <w:r>
        <w:t>sey</w:t>
      </w:r>
      <w:proofErr w:type="spellEnd"/>
      <w:r>
        <w:t xml:space="preserve"> dem </w:t>
      </w:r>
      <w:proofErr w:type="spellStart"/>
      <w:r>
        <w:t>Allmechtigen</w:t>
      </w:r>
      <w:proofErr w:type="spellEnd"/>
      <w:r>
        <w:t xml:space="preserve"> </w:t>
      </w:r>
      <w:proofErr w:type="spellStart"/>
      <w:r>
        <w:t>Got</w:t>
      </w:r>
      <w:proofErr w:type="spellEnd"/>
      <w:r>
        <w:t>,</w:t>
      </w:r>
      <w:r>
        <w:br/>
        <w:t xml:space="preserve">der sich </w:t>
      </w:r>
      <w:proofErr w:type="spellStart"/>
      <w:r>
        <w:t>vnser</w:t>
      </w:r>
      <w:proofErr w:type="spellEnd"/>
      <w:r>
        <w:t xml:space="preserve"> erbarmet hat,</w:t>
      </w:r>
      <w:r>
        <w:br/>
        <w:t>Gesandt sein aller liebsten Son</w:t>
      </w:r>
      <w:r>
        <w:br/>
      </w:r>
      <w:proofErr w:type="spellStart"/>
      <w:r>
        <w:t>auß</w:t>
      </w:r>
      <w:proofErr w:type="spellEnd"/>
      <w:r>
        <w:t xml:space="preserve"> im </w:t>
      </w:r>
      <w:proofErr w:type="spellStart"/>
      <w:r>
        <w:t>geborn</w:t>
      </w:r>
      <w:proofErr w:type="spellEnd"/>
      <w:r>
        <w:t xml:space="preserve"> im höchsten thron.</w:t>
      </w:r>
    </w:p>
    <w:p w14:paraId="356E7D8E" w14:textId="77777777" w:rsidR="00144456" w:rsidRDefault="00144456" w:rsidP="00144456">
      <w:pPr>
        <w:pStyle w:val="StandardWeb"/>
      </w:pPr>
      <w:proofErr w:type="spellStart"/>
      <w:r>
        <w:t>Auff</w:t>
      </w:r>
      <w:proofErr w:type="spellEnd"/>
      <w:r>
        <w:t xml:space="preserve"> das er </w:t>
      </w:r>
      <w:proofErr w:type="spellStart"/>
      <w:r>
        <w:t>vnser</w:t>
      </w:r>
      <w:proofErr w:type="spellEnd"/>
      <w:r>
        <w:t xml:space="preserve"> Heyland würd,</w:t>
      </w:r>
      <w:r>
        <w:br/>
      </w:r>
      <w:proofErr w:type="spellStart"/>
      <w:r>
        <w:t>vns</w:t>
      </w:r>
      <w:proofErr w:type="spellEnd"/>
      <w:r>
        <w:t xml:space="preserve"> </w:t>
      </w:r>
      <w:proofErr w:type="spellStart"/>
      <w:r>
        <w:t>freyet</w:t>
      </w:r>
      <w:proofErr w:type="spellEnd"/>
      <w:r>
        <w:t xml:space="preserve"> von der Sünden </w:t>
      </w:r>
      <w:proofErr w:type="spellStart"/>
      <w:r>
        <w:t>bürd</w:t>
      </w:r>
      <w:proofErr w:type="spellEnd"/>
      <w:r>
        <w:br/>
      </w:r>
      <w:proofErr w:type="spellStart"/>
      <w:r>
        <w:t>Vnd</w:t>
      </w:r>
      <w:proofErr w:type="spellEnd"/>
      <w:r>
        <w:t xml:space="preserve"> durch seine </w:t>
      </w:r>
      <w:proofErr w:type="spellStart"/>
      <w:r>
        <w:t>gnad</w:t>
      </w:r>
      <w:proofErr w:type="spellEnd"/>
      <w:r>
        <w:t xml:space="preserve"> </w:t>
      </w:r>
      <w:proofErr w:type="spellStart"/>
      <w:r>
        <w:t>vnd</w:t>
      </w:r>
      <w:proofErr w:type="spellEnd"/>
      <w:r>
        <w:t xml:space="preserve"> </w:t>
      </w:r>
      <w:proofErr w:type="spellStart"/>
      <w:r>
        <w:t>warheyt</w:t>
      </w:r>
      <w:proofErr w:type="spellEnd"/>
      <w:r>
        <w:br/>
      </w:r>
      <w:proofErr w:type="spellStart"/>
      <w:r>
        <w:t>füret</w:t>
      </w:r>
      <w:proofErr w:type="spellEnd"/>
      <w:r>
        <w:t xml:space="preserve"> zur ewigen </w:t>
      </w:r>
      <w:proofErr w:type="spellStart"/>
      <w:r>
        <w:t>klarheyt</w:t>
      </w:r>
      <w:proofErr w:type="spellEnd"/>
      <w:r>
        <w:t>.</w:t>
      </w:r>
    </w:p>
    <w:p w14:paraId="6AD36E53" w14:textId="77777777" w:rsidR="00144456" w:rsidRDefault="00144456" w:rsidP="00144456">
      <w:pPr>
        <w:pStyle w:val="StandardWeb"/>
      </w:pPr>
      <w:r>
        <w:t xml:space="preserve">O </w:t>
      </w:r>
      <w:proofErr w:type="spellStart"/>
      <w:r>
        <w:t>grosse</w:t>
      </w:r>
      <w:proofErr w:type="spellEnd"/>
      <w:r>
        <w:t xml:space="preserve"> </w:t>
      </w:r>
      <w:proofErr w:type="spellStart"/>
      <w:r>
        <w:t>gnad</w:t>
      </w:r>
      <w:proofErr w:type="spellEnd"/>
      <w:r>
        <w:t xml:space="preserve"> </w:t>
      </w:r>
      <w:proofErr w:type="spellStart"/>
      <w:r>
        <w:t>vnd</w:t>
      </w:r>
      <w:proofErr w:type="spellEnd"/>
      <w:r>
        <w:t xml:space="preserve"> </w:t>
      </w:r>
      <w:proofErr w:type="spellStart"/>
      <w:r>
        <w:t>gütigkeyt</w:t>
      </w:r>
      <w:proofErr w:type="spellEnd"/>
      <w:r>
        <w:t>!</w:t>
      </w:r>
      <w:r>
        <w:br/>
        <w:t xml:space="preserve">o </w:t>
      </w:r>
      <w:proofErr w:type="spellStart"/>
      <w:r>
        <w:t>tieffe</w:t>
      </w:r>
      <w:proofErr w:type="spellEnd"/>
      <w:r>
        <w:t xml:space="preserve"> lieb </w:t>
      </w:r>
      <w:proofErr w:type="spellStart"/>
      <w:r>
        <w:t>vnd</w:t>
      </w:r>
      <w:proofErr w:type="spellEnd"/>
      <w:r>
        <w:t xml:space="preserve"> </w:t>
      </w:r>
      <w:proofErr w:type="spellStart"/>
      <w:r>
        <w:t>miltigkeyt</w:t>
      </w:r>
      <w:proofErr w:type="spellEnd"/>
      <w:r>
        <w:t>!</w:t>
      </w:r>
      <w:r>
        <w:br/>
        <w:t xml:space="preserve">Gott </w:t>
      </w:r>
      <w:proofErr w:type="spellStart"/>
      <w:r>
        <w:t>thut</w:t>
      </w:r>
      <w:proofErr w:type="spellEnd"/>
      <w:r>
        <w:t xml:space="preserve"> ein </w:t>
      </w:r>
      <w:proofErr w:type="spellStart"/>
      <w:r>
        <w:t>werck</w:t>
      </w:r>
      <w:proofErr w:type="spellEnd"/>
      <w:r>
        <w:t xml:space="preserve">, das </w:t>
      </w:r>
      <w:proofErr w:type="spellStart"/>
      <w:r>
        <w:t>jm</w:t>
      </w:r>
      <w:proofErr w:type="spellEnd"/>
      <w:r>
        <w:t xml:space="preserve"> kein Man</w:t>
      </w:r>
      <w:r>
        <w:br/>
        <w:t xml:space="preserve">auch kein Engel </w:t>
      </w:r>
      <w:proofErr w:type="spellStart"/>
      <w:r>
        <w:t>verdancken</w:t>
      </w:r>
      <w:proofErr w:type="spellEnd"/>
      <w:r>
        <w:t xml:space="preserve"> </w:t>
      </w:r>
      <w:proofErr w:type="spellStart"/>
      <w:r>
        <w:t>kan</w:t>
      </w:r>
      <w:proofErr w:type="spellEnd"/>
      <w:r>
        <w:t>.</w:t>
      </w:r>
    </w:p>
    <w:p w14:paraId="4C3C59C4" w14:textId="77777777" w:rsidR="00144456" w:rsidRDefault="00144456" w:rsidP="00144456">
      <w:pPr>
        <w:pStyle w:val="StandardWeb"/>
      </w:pPr>
      <w:proofErr w:type="spellStart"/>
      <w:r>
        <w:t>Got</w:t>
      </w:r>
      <w:proofErr w:type="spellEnd"/>
      <w:r>
        <w:t xml:space="preserve"> </w:t>
      </w:r>
      <w:proofErr w:type="spellStart"/>
      <w:r>
        <w:t>nimpt</w:t>
      </w:r>
      <w:proofErr w:type="spellEnd"/>
      <w:r>
        <w:t xml:space="preserve"> an sich </w:t>
      </w:r>
      <w:proofErr w:type="spellStart"/>
      <w:r>
        <w:t>vnser</w:t>
      </w:r>
      <w:proofErr w:type="spellEnd"/>
      <w:r>
        <w:t xml:space="preserve"> Natur,</w:t>
      </w:r>
      <w:r>
        <w:br/>
        <w:t xml:space="preserve">der </w:t>
      </w:r>
      <w:proofErr w:type="spellStart"/>
      <w:r>
        <w:t>Schöpffer</w:t>
      </w:r>
      <w:proofErr w:type="spellEnd"/>
      <w:r>
        <w:t xml:space="preserve"> eine </w:t>
      </w:r>
      <w:proofErr w:type="spellStart"/>
      <w:r>
        <w:t>Creatur</w:t>
      </w:r>
      <w:proofErr w:type="spellEnd"/>
      <w:r>
        <w:t>,</w:t>
      </w:r>
      <w:r>
        <w:br/>
        <w:t xml:space="preserve">Er </w:t>
      </w:r>
      <w:proofErr w:type="spellStart"/>
      <w:r>
        <w:t>veracht</w:t>
      </w:r>
      <w:proofErr w:type="spellEnd"/>
      <w:r>
        <w:t xml:space="preserve"> nicht ein armes </w:t>
      </w:r>
      <w:proofErr w:type="spellStart"/>
      <w:r>
        <w:t>Weyb</w:t>
      </w:r>
      <w:proofErr w:type="spellEnd"/>
      <w:r>
        <w:t>,</w:t>
      </w:r>
      <w:r>
        <w:br/>
        <w:t xml:space="preserve">Mensch zu werden </w:t>
      </w:r>
      <w:proofErr w:type="spellStart"/>
      <w:r>
        <w:t>inn</w:t>
      </w:r>
      <w:proofErr w:type="spellEnd"/>
      <w:r>
        <w:t xml:space="preserve"> </w:t>
      </w:r>
      <w:proofErr w:type="spellStart"/>
      <w:r>
        <w:t>jrem</w:t>
      </w:r>
      <w:proofErr w:type="spellEnd"/>
      <w:r>
        <w:t xml:space="preserve"> </w:t>
      </w:r>
      <w:proofErr w:type="spellStart"/>
      <w:r>
        <w:t>leyb</w:t>
      </w:r>
      <w:proofErr w:type="spellEnd"/>
      <w:r>
        <w:t>.</w:t>
      </w:r>
    </w:p>
    <w:p w14:paraId="424C9888" w14:textId="77777777" w:rsidR="00144456" w:rsidRDefault="00144456" w:rsidP="00144456">
      <w:pPr>
        <w:pStyle w:val="StandardWeb"/>
      </w:pPr>
      <w:r>
        <w:t xml:space="preserve">Des </w:t>
      </w:r>
      <w:proofErr w:type="spellStart"/>
      <w:r>
        <w:t>Vatern</w:t>
      </w:r>
      <w:proofErr w:type="spellEnd"/>
      <w:r>
        <w:t xml:space="preserve"> </w:t>
      </w:r>
      <w:proofErr w:type="spellStart"/>
      <w:r>
        <w:t>wort</w:t>
      </w:r>
      <w:proofErr w:type="spellEnd"/>
      <w:r>
        <w:t xml:space="preserve"> von </w:t>
      </w:r>
      <w:proofErr w:type="spellStart"/>
      <w:r>
        <w:t>ewigkeit</w:t>
      </w:r>
      <w:proofErr w:type="spellEnd"/>
      <w:r>
        <w:br/>
        <w:t xml:space="preserve">wird </w:t>
      </w:r>
      <w:proofErr w:type="spellStart"/>
      <w:r>
        <w:t>Fleysch</w:t>
      </w:r>
      <w:proofErr w:type="spellEnd"/>
      <w:r>
        <w:t xml:space="preserve"> in aller </w:t>
      </w:r>
      <w:proofErr w:type="spellStart"/>
      <w:r>
        <w:t>reinigkeyt</w:t>
      </w:r>
      <w:proofErr w:type="spellEnd"/>
      <w:r>
        <w:t>,</w:t>
      </w:r>
      <w:r>
        <w:br/>
        <w:t xml:space="preserve">Das A </w:t>
      </w:r>
      <w:proofErr w:type="spellStart"/>
      <w:r>
        <w:t>vnd</w:t>
      </w:r>
      <w:proofErr w:type="spellEnd"/>
      <w:r>
        <w:t xml:space="preserve"> O, </w:t>
      </w:r>
      <w:proofErr w:type="spellStart"/>
      <w:r>
        <w:t>anfang</w:t>
      </w:r>
      <w:proofErr w:type="spellEnd"/>
      <w:r>
        <w:t xml:space="preserve"> </w:t>
      </w:r>
      <w:proofErr w:type="spellStart"/>
      <w:r>
        <w:t>vnd</w:t>
      </w:r>
      <w:proofErr w:type="spellEnd"/>
      <w:r>
        <w:t xml:space="preserve"> end,</w:t>
      </w:r>
      <w:r>
        <w:br/>
        <w:t xml:space="preserve">gibt sich für </w:t>
      </w:r>
      <w:proofErr w:type="spellStart"/>
      <w:r>
        <w:t>vns</w:t>
      </w:r>
      <w:proofErr w:type="spellEnd"/>
      <w:r>
        <w:t xml:space="preserve"> in groß </w:t>
      </w:r>
      <w:proofErr w:type="spellStart"/>
      <w:r>
        <w:t>ellend</w:t>
      </w:r>
      <w:proofErr w:type="spellEnd"/>
      <w:r>
        <w:t>.</w:t>
      </w:r>
    </w:p>
    <w:p w14:paraId="0F847B91" w14:textId="77777777" w:rsidR="00144456" w:rsidRDefault="00144456" w:rsidP="00144456">
      <w:pPr>
        <w:pStyle w:val="StandardWeb"/>
      </w:pPr>
      <w:r>
        <w:t xml:space="preserve">Was ist der Mensch, was ist sein </w:t>
      </w:r>
      <w:proofErr w:type="spellStart"/>
      <w:r>
        <w:t>thun</w:t>
      </w:r>
      <w:proofErr w:type="spellEnd"/>
      <w:r>
        <w:t>,</w:t>
      </w:r>
      <w:r>
        <w:br/>
        <w:t xml:space="preserve">das Gott für </w:t>
      </w:r>
      <w:proofErr w:type="spellStart"/>
      <w:r>
        <w:t>jn</w:t>
      </w:r>
      <w:proofErr w:type="spellEnd"/>
      <w:r>
        <w:t xml:space="preserve"> gibt seinen Son?</w:t>
      </w:r>
      <w:r>
        <w:br/>
        <w:t xml:space="preserve">Was </w:t>
      </w:r>
      <w:proofErr w:type="spellStart"/>
      <w:r>
        <w:t>darff</w:t>
      </w:r>
      <w:proofErr w:type="spellEnd"/>
      <w:r>
        <w:t xml:space="preserve"> </w:t>
      </w:r>
      <w:proofErr w:type="spellStart"/>
      <w:r>
        <w:t>vnser</w:t>
      </w:r>
      <w:proofErr w:type="spellEnd"/>
      <w:r>
        <w:t xml:space="preserve"> das höchste gut,</w:t>
      </w:r>
      <w:r>
        <w:br/>
        <w:t xml:space="preserve">das es so </w:t>
      </w:r>
      <w:proofErr w:type="spellStart"/>
      <w:r>
        <w:t>vnsrent</w:t>
      </w:r>
      <w:proofErr w:type="spellEnd"/>
      <w:r>
        <w:t xml:space="preserve"> halben </w:t>
      </w:r>
      <w:proofErr w:type="spellStart"/>
      <w:r>
        <w:t>thut</w:t>
      </w:r>
      <w:proofErr w:type="spellEnd"/>
      <w:r>
        <w:t>?</w:t>
      </w:r>
    </w:p>
    <w:p w14:paraId="68851B34" w14:textId="77777777" w:rsidR="00144456" w:rsidRDefault="00144456" w:rsidP="00144456">
      <w:pPr>
        <w:pStyle w:val="StandardWeb"/>
      </w:pPr>
      <w:r>
        <w:t xml:space="preserve">O </w:t>
      </w:r>
      <w:proofErr w:type="spellStart"/>
      <w:r>
        <w:t>wee</w:t>
      </w:r>
      <w:proofErr w:type="spellEnd"/>
      <w:r>
        <w:t xml:space="preserve"> dem </w:t>
      </w:r>
      <w:proofErr w:type="spellStart"/>
      <w:r>
        <w:t>volck</w:t>
      </w:r>
      <w:proofErr w:type="spellEnd"/>
      <w:r>
        <w:t xml:space="preserve">, das dich </w:t>
      </w:r>
      <w:proofErr w:type="spellStart"/>
      <w:r>
        <w:t>veracht</w:t>
      </w:r>
      <w:proofErr w:type="spellEnd"/>
      <w:r>
        <w:t>,</w:t>
      </w:r>
      <w:r>
        <w:br/>
        <w:t xml:space="preserve">der </w:t>
      </w:r>
      <w:proofErr w:type="spellStart"/>
      <w:r>
        <w:t>gnad</w:t>
      </w:r>
      <w:proofErr w:type="spellEnd"/>
      <w:r>
        <w:t xml:space="preserve"> sich nicht </w:t>
      </w:r>
      <w:proofErr w:type="spellStart"/>
      <w:r>
        <w:t>teylhafftig</w:t>
      </w:r>
      <w:proofErr w:type="spellEnd"/>
      <w:r>
        <w:t xml:space="preserve"> macht,</w:t>
      </w:r>
      <w:r>
        <w:br/>
        <w:t xml:space="preserve">Nicht hören </w:t>
      </w:r>
      <w:proofErr w:type="spellStart"/>
      <w:r>
        <w:t>wil</w:t>
      </w:r>
      <w:proofErr w:type="spellEnd"/>
      <w:r>
        <w:t xml:space="preserve"> des Sones </w:t>
      </w:r>
      <w:proofErr w:type="spellStart"/>
      <w:r>
        <w:t>stimm</w:t>
      </w:r>
      <w:proofErr w:type="spellEnd"/>
      <w:r>
        <w:t>,</w:t>
      </w:r>
      <w:r>
        <w:br/>
        <w:t xml:space="preserve">denn </w:t>
      </w:r>
      <w:proofErr w:type="spellStart"/>
      <w:r>
        <w:t>auff</w:t>
      </w:r>
      <w:proofErr w:type="spellEnd"/>
      <w:r>
        <w:t xml:space="preserve"> </w:t>
      </w:r>
      <w:proofErr w:type="spellStart"/>
      <w:r>
        <w:t>jm</w:t>
      </w:r>
      <w:proofErr w:type="spellEnd"/>
      <w:r>
        <w:t xml:space="preserve"> </w:t>
      </w:r>
      <w:proofErr w:type="spellStart"/>
      <w:r>
        <w:t>bleybet</w:t>
      </w:r>
      <w:proofErr w:type="spellEnd"/>
      <w:r>
        <w:t xml:space="preserve"> Gottes grimm!</w:t>
      </w:r>
    </w:p>
    <w:p w14:paraId="55717634" w14:textId="77777777" w:rsidR="00144456" w:rsidRDefault="00144456" w:rsidP="00144456">
      <w:pPr>
        <w:pStyle w:val="StandardWeb"/>
      </w:pPr>
      <w:r>
        <w:t xml:space="preserve">O </w:t>
      </w:r>
      <w:proofErr w:type="spellStart"/>
      <w:r>
        <w:t>mensch</w:t>
      </w:r>
      <w:proofErr w:type="spellEnd"/>
      <w:r>
        <w:t>, wie, das du nicht verstehst</w:t>
      </w:r>
      <w:r>
        <w:br/>
      </w:r>
      <w:proofErr w:type="spellStart"/>
      <w:r>
        <w:t>vnd</w:t>
      </w:r>
      <w:proofErr w:type="spellEnd"/>
      <w:r>
        <w:t xml:space="preserve"> dem König entgegen gehst,</w:t>
      </w:r>
      <w:r>
        <w:br/>
        <w:t xml:space="preserve">Der dir so </w:t>
      </w:r>
      <w:proofErr w:type="spellStart"/>
      <w:r>
        <w:t>gantz</w:t>
      </w:r>
      <w:proofErr w:type="spellEnd"/>
      <w:r>
        <w:t xml:space="preserve"> demütig </w:t>
      </w:r>
      <w:proofErr w:type="spellStart"/>
      <w:r>
        <w:t>kömbt</w:t>
      </w:r>
      <w:proofErr w:type="spellEnd"/>
      <w:r>
        <w:br/>
      </w:r>
      <w:proofErr w:type="spellStart"/>
      <w:r>
        <w:t>vnd</w:t>
      </w:r>
      <w:proofErr w:type="spellEnd"/>
      <w:r>
        <w:t xml:space="preserve"> sich dein so </w:t>
      </w:r>
      <w:proofErr w:type="spellStart"/>
      <w:r>
        <w:t>trewlich</w:t>
      </w:r>
      <w:proofErr w:type="spellEnd"/>
      <w:r>
        <w:t xml:space="preserve"> </w:t>
      </w:r>
      <w:proofErr w:type="spellStart"/>
      <w:r>
        <w:t>annimbt</w:t>
      </w:r>
      <w:proofErr w:type="spellEnd"/>
      <w:r>
        <w:t>!</w:t>
      </w:r>
    </w:p>
    <w:p w14:paraId="7CD07A56" w14:textId="77777777" w:rsidR="00144456" w:rsidRDefault="00144456" w:rsidP="00144456">
      <w:pPr>
        <w:pStyle w:val="StandardWeb"/>
      </w:pPr>
      <w:proofErr w:type="spellStart"/>
      <w:r>
        <w:t>Ey</w:t>
      </w:r>
      <w:proofErr w:type="spellEnd"/>
      <w:r>
        <w:t xml:space="preserve">, </w:t>
      </w:r>
      <w:proofErr w:type="spellStart"/>
      <w:r>
        <w:t>nimb</w:t>
      </w:r>
      <w:proofErr w:type="spellEnd"/>
      <w:r>
        <w:t xml:space="preserve"> </w:t>
      </w:r>
      <w:proofErr w:type="spellStart"/>
      <w:r>
        <w:t>jn</w:t>
      </w:r>
      <w:proofErr w:type="spellEnd"/>
      <w:r>
        <w:t xml:space="preserve"> heut mit </w:t>
      </w:r>
      <w:proofErr w:type="spellStart"/>
      <w:r>
        <w:t>freuden</w:t>
      </w:r>
      <w:proofErr w:type="spellEnd"/>
      <w:r>
        <w:t xml:space="preserve"> an,</w:t>
      </w:r>
      <w:r>
        <w:br/>
      </w:r>
      <w:proofErr w:type="spellStart"/>
      <w:r>
        <w:t>bereyt</w:t>
      </w:r>
      <w:proofErr w:type="spellEnd"/>
      <w:r>
        <w:t xml:space="preserve"> </w:t>
      </w:r>
      <w:proofErr w:type="spellStart"/>
      <w:r>
        <w:t>jm</w:t>
      </w:r>
      <w:proofErr w:type="spellEnd"/>
      <w:r>
        <w:t xml:space="preserve"> deines </w:t>
      </w:r>
      <w:proofErr w:type="spellStart"/>
      <w:r>
        <w:t>hertzen</w:t>
      </w:r>
      <w:proofErr w:type="spellEnd"/>
      <w:r>
        <w:t xml:space="preserve"> </w:t>
      </w:r>
      <w:proofErr w:type="spellStart"/>
      <w:r>
        <w:t>ban</w:t>
      </w:r>
      <w:proofErr w:type="spellEnd"/>
      <w:r>
        <w:t>,</w:t>
      </w:r>
      <w:r>
        <w:br/>
      </w:r>
      <w:proofErr w:type="spellStart"/>
      <w:r>
        <w:t>Auff</w:t>
      </w:r>
      <w:proofErr w:type="spellEnd"/>
      <w:r>
        <w:t xml:space="preserve"> das er komm </w:t>
      </w:r>
      <w:proofErr w:type="spellStart"/>
      <w:r>
        <w:t>inn</w:t>
      </w:r>
      <w:proofErr w:type="spellEnd"/>
      <w:r>
        <w:t xml:space="preserve"> dein </w:t>
      </w:r>
      <w:proofErr w:type="spellStart"/>
      <w:r>
        <w:t>gemüt</w:t>
      </w:r>
      <w:proofErr w:type="spellEnd"/>
      <w:r>
        <w:br/>
      </w:r>
      <w:proofErr w:type="spellStart"/>
      <w:r>
        <w:t>vnd</w:t>
      </w:r>
      <w:proofErr w:type="spellEnd"/>
      <w:r>
        <w:t xml:space="preserve"> du </w:t>
      </w:r>
      <w:proofErr w:type="spellStart"/>
      <w:r>
        <w:t>geniessest</w:t>
      </w:r>
      <w:proofErr w:type="spellEnd"/>
      <w:r>
        <w:t xml:space="preserve"> seiner </w:t>
      </w:r>
      <w:proofErr w:type="spellStart"/>
      <w:r>
        <w:t>güt</w:t>
      </w:r>
      <w:proofErr w:type="spellEnd"/>
      <w:r>
        <w:t>.</w:t>
      </w:r>
    </w:p>
    <w:p w14:paraId="64F22017" w14:textId="77777777" w:rsidR="00144456" w:rsidRDefault="00144456" w:rsidP="00144456">
      <w:pPr>
        <w:pStyle w:val="StandardWeb"/>
      </w:pPr>
      <w:proofErr w:type="spellStart"/>
      <w:r>
        <w:t>Vnterwürff</w:t>
      </w:r>
      <w:proofErr w:type="spellEnd"/>
      <w:r>
        <w:t xml:space="preserve"> </w:t>
      </w:r>
      <w:proofErr w:type="spellStart"/>
      <w:r>
        <w:t>jm</w:t>
      </w:r>
      <w:proofErr w:type="spellEnd"/>
      <w:r>
        <w:t xml:space="preserve"> deine </w:t>
      </w:r>
      <w:proofErr w:type="spellStart"/>
      <w:r>
        <w:t>vernunfft</w:t>
      </w:r>
      <w:proofErr w:type="spellEnd"/>
      <w:r>
        <w:br/>
      </w:r>
      <w:proofErr w:type="spellStart"/>
      <w:r>
        <w:t>inn</w:t>
      </w:r>
      <w:proofErr w:type="spellEnd"/>
      <w:r>
        <w:t xml:space="preserve"> dieser </w:t>
      </w:r>
      <w:proofErr w:type="spellStart"/>
      <w:r>
        <w:t>gnadreychen</w:t>
      </w:r>
      <w:proofErr w:type="spellEnd"/>
      <w:r>
        <w:t xml:space="preserve"> </w:t>
      </w:r>
      <w:proofErr w:type="spellStart"/>
      <w:r>
        <w:t>zukunfft</w:t>
      </w:r>
      <w:proofErr w:type="spellEnd"/>
      <w:r>
        <w:t>,</w:t>
      </w:r>
      <w:r>
        <w:br/>
      </w:r>
      <w:proofErr w:type="spellStart"/>
      <w:r>
        <w:t>Vntergib</w:t>
      </w:r>
      <w:proofErr w:type="spellEnd"/>
      <w:r>
        <w:t xml:space="preserve"> seiner </w:t>
      </w:r>
      <w:proofErr w:type="spellStart"/>
      <w:r>
        <w:t>heyligkeyt</w:t>
      </w:r>
      <w:proofErr w:type="spellEnd"/>
      <w:r>
        <w:br/>
        <w:t xml:space="preserve">die </w:t>
      </w:r>
      <w:proofErr w:type="spellStart"/>
      <w:r>
        <w:t>werck</w:t>
      </w:r>
      <w:proofErr w:type="spellEnd"/>
      <w:r>
        <w:t xml:space="preserve"> deiner </w:t>
      </w:r>
      <w:proofErr w:type="spellStart"/>
      <w:r>
        <w:t>gerechtigkeyt</w:t>
      </w:r>
      <w:proofErr w:type="spellEnd"/>
      <w:r>
        <w:t>.</w:t>
      </w:r>
    </w:p>
    <w:p w14:paraId="37C5ED18" w14:textId="77777777" w:rsidR="00144456" w:rsidRDefault="00144456" w:rsidP="00144456">
      <w:pPr>
        <w:pStyle w:val="StandardWeb"/>
      </w:pPr>
      <w:r>
        <w:t xml:space="preserve">Wo du </w:t>
      </w:r>
      <w:proofErr w:type="spellStart"/>
      <w:r>
        <w:t>diß</w:t>
      </w:r>
      <w:proofErr w:type="spellEnd"/>
      <w:r>
        <w:t xml:space="preserve"> </w:t>
      </w:r>
      <w:proofErr w:type="spellStart"/>
      <w:r>
        <w:t>thust</w:t>
      </w:r>
      <w:proofErr w:type="spellEnd"/>
      <w:r>
        <w:t>, so ist er dein,</w:t>
      </w:r>
      <w:r>
        <w:br/>
      </w:r>
      <w:proofErr w:type="spellStart"/>
      <w:r>
        <w:t>bewart</w:t>
      </w:r>
      <w:proofErr w:type="spellEnd"/>
      <w:r>
        <w:t xml:space="preserve"> dich für der Hellen </w:t>
      </w:r>
      <w:proofErr w:type="spellStart"/>
      <w:r>
        <w:t>pein</w:t>
      </w:r>
      <w:proofErr w:type="spellEnd"/>
      <w:r>
        <w:t>;</w:t>
      </w:r>
      <w:r>
        <w:br/>
        <w:t xml:space="preserve">Wo nicht, so sich </w:t>
      </w:r>
      <w:proofErr w:type="spellStart"/>
      <w:r>
        <w:t>diich</w:t>
      </w:r>
      <w:proofErr w:type="spellEnd"/>
      <w:r>
        <w:t xml:space="preserve"> eben für,</w:t>
      </w:r>
      <w:r>
        <w:br/>
        <w:t xml:space="preserve">denn er schleust dir des Himmels </w:t>
      </w:r>
      <w:proofErr w:type="spellStart"/>
      <w:r>
        <w:t>thür</w:t>
      </w:r>
      <w:proofErr w:type="spellEnd"/>
      <w:r>
        <w:t>!</w:t>
      </w:r>
    </w:p>
    <w:p w14:paraId="3F258A49" w14:textId="77777777" w:rsidR="00144456" w:rsidRDefault="00144456" w:rsidP="00144456">
      <w:pPr>
        <w:pStyle w:val="StandardWeb"/>
      </w:pPr>
      <w:r>
        <w:t xml:space="preserve">Sein erste </w:t>
      </w:r>
      <w:proofErr w:type="spellStart"/>
      <w:r>
        <w:t>zukunfft</w:t>
      </w:r>
      <w:proofErr w:type="spellEnd"/>
      <w:r>
        <w:t xml:space="preserve"> </w:t>
      </w:r>
      <w:proofErr w:type="spellStart"/>
      <w:r>
        <w:t>inn</w:t>
      </w:r>
      <w:proofErr w:type="spellEnd"/>
      <w:r>
        <w:t xml:space="preserve"> die Welt,</w:t>
      </w:r>
      <w:r>
        <w:br/>
        <w:t xml:space="preserve">ist in </w:t>
      </w:r>
      <w:proofErr w:type="spellStart"/>
      <w:r>
        <w:t>senfftmütiger</w:t>
      </w:r>
      <w:proofErr w:type="spellEnd"/>
      <w:r>
        <w:t xml:space="preserve"> </w:t>
      </w:r>
      <w:proofErr w:type="spellStart"/>
      <w:r>
        <w:t>gestalt</w:t>
      </w:r>
      <w:proofErr w:type="spellEnd"/>
      <w:r>
        <w:t>,</w:t>
      </w:r>
      <w:r>
        <w:br/>
        <w:t xml:space="preserve">Die </w:t>
      </w:r>
      <w:proofErr w:type="spellStart"/>
      <w:r>
        <w:t>ander</w:t>
      </w:r>
      <w:proofErr w:type="spellEnd"/>
      <w:r>
        <w:t xml:space="preserve"> </w:t>
      </w:r>
      <w:proofErr w:type="spellStart"/>
      <w:r>
        <w:t>wirt</w:t>
      </w:r>
      <w:proofErr w:type="spellEnd"/>
      <w:r>
        <w:t xml:space="preserve"> erschröcklich sein,</w:t>
      </w:r>
      <w:r>
        <w:br/>
        <w:t xml:space="preserve">den gottlosen zu </w:t>
      </w:r>
      <w:proofErr w:type="spellStart"/>
      <w:r>
        <w:t>grosser</w:t>
      </w:r>
      <w:proofErr w:type="spellEnd"/>
      <w:r>
        <w:t xml:space="preserve"> </w:t>
      </w:r>
      <w:proofErr w:type="spellStart"/>
      <w:r>
        <w:t>pein</w:t>
      </w:r>
      <w:proofErr w:type="spellEnd"/>
      <w:r>
        <w:t>.</w:t>
      </w:r>
    </w:p>
    <w:p w14:paraId="1E36E0D2" w14:textId="77777777" w:rsidR="00144456" w:rsidRDefault="00144456" w:rsidP="00144456">
      <w:pPr>
        <w:pStyle w:val="StandardWeb"/>
      </w:pPr>
      <w:r>
        <w:t xml:space="preserve">Die aber </w:t>
      </w:r>
      <w:proofErr w:type="spellStart"/>
      <w:r>
        <w:t>yetzt</w:t>
      </w:r>
      <w:proofErr w:type="spellEnd"/>
      <w:r>
        <w:t xml:space="preserve"> </w:t>
      </w:r>
      <w:proofErr w:type="spellStart"/>
      <w:r>
        <w:t>inn</w:t>
      </w:r>
      <w:proofErr w:type="spellEnd"/>
      <w:r>
        <w:t xml:space="preserve"> Christo </w:t>
      </w:r>
      <w:proofErr w:type="spellStart"/>
      <w:r>
        <w:t>stehn</w:t>
      </w:r>
      <w:proofErr w:type="spellEnd"/>
      <w:r>
        <w:t>,</w:t>
      </w:r>
      <w:r>
        <w:br/>
        <w:t xml:space="preserve">werden </w:t>
      </w:r>
      <w:proofErr w:type="spellStart"/>
      <w:r>
        <w:t>alßdann</w:t>
      </w:r>
      <w:proofErr w:type="spellEnd"/>
      <w:r>
        <w:t xml:space="preserve"> zur </w:t>
      </w:r>
      <w:proofErr w:type="spellStart"/>
      <w:r>
        <w:t>frewden</w:t>
      </w:r>
      <w:proofErr w:type="spellEnd"/>
      <w:r>
        <w:t xml:space="preserve"> </w:t>
      </w:r>
      <w:proofErr w:type="spellStart"/>
      <w:r>
        <w:t>gehn</w:t>
      </w:r>
      <w:proofErr w:type="spellEnd"/>
      <w:r>
        <w:br/>
      </w:r>
      <w:proofErr w:type="spellStart"/>
      <w:r>
        <w:t>Vnd</w:t>
      </w:r>
      <w:proofErr w:type="spellEnd"/>
      <w:r>
        <w:t xml:space="preserve"> besitzen der Engel </w:t>
      </w:r>
      <w:proofErr w:type="spellStart"/>
      <w:r>
        <w:t>Chür</w:t>
      </w:r>
      <w:proofErr w:type="spellEnd"/>
      <w:r>
        <w:t>,</w:t>
      </w:r>
      <w:r>
        <w:br/>
        <w:t xml:space="preserve">das sie kein </w:t>
      </w:r>
      <w:proofErr w:type="spellStart"/>
      <w:r>
        <w:t>vbel</w:t>
      </w:r>
      <w:proofErr w:type="spellEnd"/>
      <w:r>
        <w:t xml:space="preserve"> mehr </w:t>
      </w:r>
      <w:proofErr w:type="spellStart"/>
      <w:r>
        <w:t>berür</w:t>
      </w:r>
      <w:proofErr w:type="spellEnd"/>
      <w:r>
        <w:t>.</w:t>
      </w:r>
    </w:p>
    <w:p w14:paraId="3A5BAB03" w14:textId="77777777" w:rsidR="00144456" w:rsidRDefault="00144456" w:rsidP="00144456">
      <w:pPr>
        <w:pStyle w:val="StandardWeb"/>
      </w:pPr>
      <w:r>
        <w:t>Dem Vater in dem höchsten thron,</w:t>
      </w:r>
      <w:r>
        <w:br/>
      </w:r>
      <w:proofErr w:type="spellStart"/>
      <w:r>
        <w:t>sampt</w:t>
      </w:r>
      <w:proofErr w:type="spellEnd"/>
      <w:r>
        <w:t xml:space="preserve"> seinem eingebornen Son,</w:t>
      </w:r>
      <w:r>
        <w:br/>
        <w:t xml:space="preserve">Dem </w:t>
      </w:r>
      <w:proofErr w:type="spellStart"/>
      <w:r>
        <w:t>heyligen</w:t>
      </w:r>
      <w:proofErr w:type="spellEnd"/>
      <w:r>
        <w:t xml:space="preserve"> </w:t>
      </w:r>
      <w:proofErr w:type="spellStart"/>
      <w:r>
        <w:t>Geyst</w:t>
      </w:r>
      <w:proofErr w:type="spellEnd"/>
      <w:r>
        <w:t xml:space="preserve"> </w:t>
      </w:r>
      <w:proofErr w:type="spellStart"/>
      <w:r>
        <w:t>gleycherweyß</w:t>
      </w:r>
      <w:proofErr w:type="spellEnd"/>
      <w:r>
        <w:t>,</w:t>
      </w:r>
      <w:r>
        <w:br/>
      </w:r>
      <w:proofErr w:type="spellStart"/>
      <w:r>
        <w:t>sey</w:t>
      </w:r>
      <w:proofErr w:type="spellEnd"/>
      <w:r>
        <w:t xml:space="preserve"> in </w:t>
      </w:r>
      <w:proofErr w:type="spellStart"/>
      <w:r>
        <w:t>ewigkeyt</w:t>
      </w:r>
      <w:proofErr w:type="spellEnd"/>
      <w:r>
        <w:t xml:space="preserve"> </w:t>
      </w:r>
      <w:proofErr w:type="spellStart"/>
      <w:r>
        <w:t>danck</w:t>
      </w:r>
      <w:proofErr w:type="spellEnd"/>
      <w:r>
        <w:t xml:space="preserve"> </w:t>
      </w:r>
      <w:proofErr w:type="spellStart"/>
      <w:r>
        <w:t>vnd</w:t>
      </w:r>
      <w:proofErr w:type="spellEnd"/>
      <w:r>
        <w:t xml:space="preserve"> </w:t>
      </w:r>
      <w:proofErr w:type="spellStart"/>
      <w:r>
        <w:t>preß</w:t>
      </w:r>
      <w:proofErr w:type="spellEnd"/>
      <w:r>
        <w:t>!</w:t>
      </w:r>
    </w:p>
    <w:p w14:paraId="69BC59F2" w14:textId="77777777" w:rsidR="00144456" w:rsidRDefault="00144456" w:rsidP="00144456">
      <w:pPr>
        <w:pStyle w:val="berschrift1"/>
      </w:pPr>
      <w:r w:rsidRPr="00B43843">
        <w:t>Lob sei dem allmächtigen Gott</w:t>
      </w:r>
      <w:r>
        <w:t xml:space="preserve"> (modernisiert)</w:t>
      </w:r>
    </w:p>
    <w:p w14:paraId="79D37A2B" w14:textId="77777777" w:rsidR="00144456" w:rsidRDefault="00144456" w:rsidP="00144456">
      <w:pPr>
        <w:pStyle w:val="StandardWeb"/>
      </w:pPr>
      <w:r>
        <w:t>1. Lob sei dem allmächtigen Gott,</w:t>
      </w:r>
      <w:r>
        <w:br/>
        <w:t>Der unser sich erbarmet hat,</w:t>
      </w:r>
      <w:r>
        <w:br/>
        <w:t>Gesandt sein allerliebsten Sohn,</w:t>
      </w:r>
      <w:r>
        <w:br/>
        <w:t xml:space="preserve">Aus ihm </w:t>
      </w:r>
      <w:proofErr w:type="spellStart"/>
      <w:r>
        <w:t>geborn</w:t>
      </w:r>
      <w:proofErr w:type="spellEnd"/>
      <w:r>
        <w:t xml:space="preserve"> im höchsten Thron,</w:t>
      </w:r>
    </w:p>
    <w:p w14:paraId="4102BAFB" w14:textId="77777777" w:rsidR="00144456" w:rsidRDefault="00144456" w:rsidP="00144456">
      <w:pPr>
        <w:pStyle w:val="StandardWeb"/>
      </w:pPr>
      <w:r>
        <w:t xml:space="preserve">2. Auf </w:t>
      </w:r>
      <w:proofErr w:type="spellStart"/>
      <w:r>
        <w:t>daß</w:t>
      </w:r>
      <w:proofErr w:type="spellEnd"/>
      <w:r>
        <w:t xml:space="preserve"> er unser Heiland würd,</w:t>
      </w:r>
      <w:r>
        <w:br/>
        <w:t xml:space="preserve">Uns freiet von der </w:t>
      </w:r>
      <w:proofErr w:type="spellStart"/>
      <w:r>
        <w:t>Sündenbürd</w:t>
      </w:r>
      <w:proofErr w:type="spellEnd"/>
      <w:r>
        <w:br/>
        <w:t>Und durch sein Gnade und Wahrheit</w:t>
      </w:r>
      <w:r>
        <w:br/>
        <w:t>Führet zur ewigen Klarheit.</w:t>
      </w:r>
    </w:p>
    <w:p w14:paraId="20CC16A9" w14:textId="77777777" w:rsidR="00144456" w:rsidRDefault="00144456" w:rsidP="00144456">
      <w:pPr>
        <w:pStyle w:val="StandardWeb"/>
      </w:pPr>
      <w:r>
        <w:t>3. O große Gnad und Gütigkeit,</w:t>
      </w:r>
      <w:r>
        <w:br/>
        <w:t xml:space="preserve">O tiefe Lieb und </w:t>
      </w:r>
      <w:proofErr w:type="spellStart"/>
      <w:r>
        <w:t>Mildigkeit</w:t>
      </w:r>
      <w:proofErr w:type="spellEnd"/>
      <w:r>
        <w:t>,</w:t>
      </w:r>
      <w:r>
        <w:br/>
        <w:t>Gott tut ein Werk, des ihm kein Mann,</w:t>
      </w:r>
      <w:r>
        <w:br/>
        <w:t>Auch kein Engel verdanken kann.</w:t>
      </w:r>
    </w:p>
    <w:p w14:paraId="508E2550" w14:textId="77777777" w:rsidR="00144456" w:rsidRDefault="00144456" w:rsidP="00144456">
      <w:pPr>
        <w:pStyle w:val="StandardWeb"/>
      </w:pPr>
      <w:r>
        <w:t>4. Gott nimmt an sich unsre Natur,</w:t>
      </w:r>
      <w:r>
        <w:br/>
        <w:t>Der Schöpfer aller Kreatur,</w:t>
      </w:r>
      <w:r>
        <w:br/>
        <w:t xml:space="preserve">Er </w:t>
      </w:r>
      <w:proofErr w:type="spellStart"/>
      <w:r>
        <w:t>veracht</w:t>
      </w:r>
      <w:proofErr w:type="spellEnd"/>
      <w:r>
        <w:t xml:space="preserve"> nicht ein armes Weib,</w:t>
      </w:r>
      <w:r>
        <w:br/>
        <w:t>Mensch zu werden in ihrem Leib.</w:t>
      </w:r>
    </w:p>
    <w:p w14:paraId="783A58AF" w14:textId="77777777" w:rsidR="00144456" w:rsidRDefault="00144456" w:rsidP="00144456">
      <w:pPr>
        <w:pStyle w:val="StandardWeb"/>
      </w:pPr>
      <w:r>
        <w:t>5. Des Vaters Wort von Ewigkeit</w:t>
      </w:r>
      <w:r>
        <w:br/>
        <w:t xml:space="preserve">Wird Fleisch in aller </w:t>
      </w:r>
      <w:proofErr w:type="spellStart"/>
      <w:r>
        <w:t>Reinigkeit</w:t>
      </w:r>
      <w:proofErr w:type="spellEnd"/>
      <w:r>
        <w:t>,</w:t>
      </w:r>
      <w:r>
        <w:br/>
        <w:t>Das A und O, Anfang und End</w:t>
      </w:r>
      <w:r>
        <w:br/>
        <w:t>Gibt sich für uns in groß Elend.</w:t>
      </w:r>
    </w:p>
    <w:p w14:paraId="71691D9E" w14:textId="77777777" w:rsidR="00144456" w:rsidRDefault="00144456" w:rsidP="00144456">
      <w:pPr>
        <w:pStyle w:val="StandardWeb"/>
      </w:pPr>
      <w:r>
        <w:t>6. Was ist der Mensch, was ist sein Tun,</w:t>
      </w:r>
      <w:r>
        <w:br/>
      </w:r>
      <w:proofErr w:type="spellStart"/>
      <w:r>
        <w:t>Daß</w:t>
      </w:r>
      <w:proofErr w:type="spellEnd"/>
      <w:r>
        <w:t xml:space="preserve"> Gott für ihn gibt seinen Sohn?</w:t>
      </w:r>
      <w:r>
        <w:br/>
        <w:t>Was darf unser das höchste Gut,</w:t>
      </w:r>
      <w:r>
        <w:br/>
      </w:r>
      <w:proofErr w:type="spellStart"/>
      <w:r>
        <w:t>Daß</w:t>
      </w:r>
      <w:proofErr w:type="spellEnd"/>
      <w:r>
        <w:t xml:space="preserve"> es so unserthalben tut?</w:t>
      </w:r>
    </w:p>
    <w:p w14:paraId="68A233E7" w14:textId="77777777" w:rsidR="00144456" w:rsidRDefault="00144456" w:rsidP="00144456">
      <w:pPr>
        <w:pStyle w:val="StandardWeb"/>
      </w:pPr>
      <w:r>
        <w:t xml:space="preserve">7. O weh dem Volk, das dich </w:t>
      </w:r>
      <w:proofErr w:type="spellStart"/>
      <w:r>
        <w:t>veracht</w:t>
      </w:r>
      <w:proofErr w:type="spellEnd"/>
      <w:r>
        <w:t>,</w:t>
      </w:r>
      <w:r>
        <w:br/>
        <w:t>Der Gnad sich nicht teilhaftig macht,</w:t>
      </w:r>
      <w:r>
        <w:br/>
        <w:t xml:space="preserve">Nicht hören will des Sohnes </w:t>
      </w:r>
      <w:proofErr w:type="spellStart"/>
      <w:r>
        <w:t>Stimm</w:t>
      </w:r>
      <w:proofErr w:type="spellEnd"/>
      <w:r>
        <w:t>,</w:t>
      </w:r>
      <w:r>
        <w:br/>
        <w:t>Denn auf ihm bleibet Gottes Grimm.</w:t>
      </w:r>
    </w:p>
    <w:p w14:paraId="31AE0859" w14:textId="77777777" w:rsidR="00144456" w:rsidRDefault="00144456" w:rsidP="00144456">
      <w:pPr>
        <w:pStyle w:val="StandardWeb"/>
      </w:pPr>
      <w:r>
        <w:t xml:space="preserve">8. O Mensch, wie, </w:t>
      </w:r>
      <w:proofErr w:type="spellStart"/>
      <w:r>
        <w:t>daß</w:t>
      </w:r>
      <w:proofErr w:type="spellEnd"/>
      <w:r>
        <w:t xml:space="preserve"> du nicht verstehst</w:t>
      </w:r>
      <w:r>
        <w:br/>
        <w:t>Und dem König entgegen gehst,</w:t>
      </w:r>
      <w:r>
        <w:br/>
        <w:t>Der dir so ganz demütig kommt</w:t>
      </w:r>
      <w:r>
        <w:br/>
        <w:t>Und sich dein so treulich annimmt?</w:t>
      </w:r>
    </w:p>
    <w:p w14:paraId="7C831997" w14:textId="77777777" w:rsidR="00144456" w:rsidRDefault="00144456" w:rsidP="00144456">
      <w:pPr>
        <w:pStyle w:val="StandardWeb"/>
      </w:pPr>
      <w:r>
        <w:t>9. Ei, nimm ihm heut mit Freuden an,</w:t>
      </w:r>
      <w:r>
        <w:br/>
        <w:t>Bereit ihm deines Herzens Bahn,</w:t>
      </w:r>
      <w:r>
        <w:br/>
        <w:t xml:space="preserve">Auf </w:t>
      </w:r>
      <w:proofErr w:type="spellStart"/>
      <w:r>
        <w:t>daß</w:t>
      </w:r>
      <w:proofErr w:type="spellEnd"/>
      <w:r>
        <w:t xml:space="preserve"> er komm in dein Gemüt</w:t>
      </w:r>
      <w:r>
        <w:br/>
        <w:t xml:space="preserve">Und du genießest seiner </w:t>
      </w:r>
      <w:proofErr w:type="spellStart"/>
      <w:r>
        <w:t>Güt</w:t>
      </w:r>
      <w:proofErr w:type="spellEnd"/>
      <w:r>
        <w:t>.</w:t>
      </w:r>
    </w:p>
    <w:p w14:paraId="4C79BF33" w14:textId="77777777" w:rsidR="00144456" w:rsidRDefault="00144456" w:rsidP="00144456">
      <w:pPr>
        <w:pStyle w:val="StandardWeb"/>
      </w:pPr>
      <w:r>
        <w:t>10. Unterwirf ihm deine Vernunft</w:t>
      </w:r>
      <w:r>
        <w:br/>
        <w:t xml:space="preserve">In deiner </w:t>
      </w:r>
      <w:proofErr w:type="spellStart"/>
      <w:r>
        <w:t>gnadreichen</w:t>
      </w:r>
      <w:proofErr w:type="spellEnd"/>
      <w:r>
        <w:t xml:space="preserve"> Zukunft,</w:t>
      </w:r>
      <w:r>
        <w:br/>
      </w:r>
      <w:proofErr w:type="spellStart"/>
      <w:r>
        <w:t>Untergib</w:t>
      </w:r>
      <w:proofErr w:type="spellEnd"/>
      <w:r>
        <w:t xml:space="preserve"> seiner Heiligkeit</w:t>
      </w:r>
      <w:r>
        <w:br/>
        <w:t>Die Werk deiner Gerechtigkeit.</w:t>
      </w:r>
    </w:p>
    <w:p w14:paraId="75A8DF6A" w14:textId="77777777" w:rsidR="00144456" w:rsidRDefault="00144456" w:rsidP="00144456">
      <w:pPr>
        <w:pStyle w:val="StandardWeb"/>
      </w:pPr>
      <w:r>
        <w:t>11. Wo du dies tust, so ist er dein,</w:t>
      </w:r>
      <w:r>
        <w:br/>
        <w:t>Bewahrt dich für der Höllenpein;</w:t>
      </w:r>
      <w:r>
        <w:br/>
        <w:t>Wo nicht, so sieh dich eben für,</w:t>
      </w:r>
      <w:r>
        <w:br/>
        <w:t>Denn er schleußt dir des Himmels Tür.</w:t>
      </w:r>
    </w:p>
    <w:p w14:paraId="6A8FE82E" w14:textId="77777777" w:rsidR="00144456" w:rsidRDefault="00144456" w:rsidP="00144456">
      <w:pPr>
        <w:pStyle w:val="StandardWeb"/>
      </w:pPr>
      <w:r>
        <w:t>12. Sein erste Zukunft in die Welt</w:t>
      </w:r>
      <w:r>
        <w:br/>
        <w:t>Ist in sanftmütiger Gestalt,</w:t>
      </w:r>
      <w:r>
        <w:br/>
        <w:t xml:space="preserve">Die </w:t>
      </w:r>
      <w:proofErr w:type="spellStart"/>
      <w:r>
        <w:t>ander</w:t>
      </w:r>
      <w:proofErr w:type="spellEnd"/>
      <w:r>
        <w:t xml:space="preserve"> wird erschrecklich sein,</w:t>
      </w:r>
      <w:r>
        <w:br/>
        <w:t>Den Gottlosen zu großer Pein.</w:t>
      </w:r>
    </w:p>
    <w:p w14:paraId="2DCB2486" w14:textId="77777777" w:rsidR="00144456" w:rsidRDefault="00144456" w:rsidP="00144456">
      <w:pPr>
        <w:pStyle w:val="StandardWeb"/>
      </w:pPr>
      <w:r>
        <w:t xml:space="preserve">13. Die aber jetzt in Christo </w:t>
      </w:r>
      <w:proofErr w:type="spellStart"/>
      <w:r>
        <w:t>stehn</w:t>
      </w:r>
      <w:proofErr w:type="spellEnd"/>
      <w:r>
        <w:t>,</w:t>
      </w:r>
      <w:r>
        <w:br/>
        <w:t xml:space="preserve">Werden alsdann zur Freud </w:t>
      </w:r>
      <w:proofErr w:type="spellStart"/>
      <w:r>
        <w:t>eingehn</w:t>
      </w:r>
      <w:proofErr w:type="spellEnd"/>
      <w:r>
        <w:br/>
        <w:t xml:space="preserve">Und besitzen der Engel </w:t>
      </w:r>
      <w:proofErr w:type="spellStart"/>
      <w:r>
        <w:t>Chör</w:t>
      </w:r>
      <w:proofErr w:type="spellEnd"/>
      <w:r>
        <w:t>,</w:t>
      </w:r>
      <w:r>
        <w:br/>
      </w:r>
      <w:proofErr w:type="spellStart"/>
      <w:r>
        <w:t>Daß</w:t>
      </w:r>
      <w:proofErr w:type="spellEnd"/>
      <w:r>
        <w:t xml:space="preserve"> sie kein übel mehr berühr.</w:t>
      </w:r>
    </w:p>
    <w:p w14:paraId="6544ED2A" w14:textId="77777777" w:rsidR="00144456" w:rsidRDefault="00144456" w:rsidP="00144456">
      <w:pPr>
        <w:pStyle w:val="StandardWeb"/>
      </w:pPr>
      <w:r>
        <w:t>14. Dem Vater in dem höchsten Thron</w:t>
      </w:r>
      <w:r>
        <w:br/>
        <w:t>Samt seinem eingebornen Sohn,</w:t>
      </w:r>
      <w:r>
        <w:br/>
        <w:t>Dem Heiligen Geist gleicherweis</w:t>
      </w:r>
      <w:r>
        <w:br/>
        <w:t xml:space="preserve">Sei in Ewigkeit Dank und Preis. </w:t>
      </w:r>
    </w:p>
    <w:p w14:paraId="204B3ED9" w14:textId="77777777" w:rsidR="00144456" w:rsidRDefault="00144456" w:rsidP="00144456">
      <w:pPr>
        <w:pStyle w:val="berschrift1"/>
      </w:pPr>
      <w:proofErr w:type="spellStart"/>
      <w:r w:rsidRPr="004A79F4">
        <w:t>LOb</w:t>
      </w:r>
      <w:proofErr w:type="spellEnd"/>
      <w:r w:rsidRPr="004A79F4">
        <w:t xml:space="preserve"> </w:t>
      </w:r>
      <w:proofErr w:type="spellStart"/>
      <w:r w:rsidRPr="004A79F4">
        <w:t>vnd</w:t>
      </w:r>
      <w:proofErr w:type="spellEnd"/>
      <w:r w:rsidRPr="004A79F4">
        <w:t xml:space="preserve"> ehr mit </w:t>
      </w:r>
      <w:proofErr w:type="spellStart"/>
      <w:r w:rsidRPr="004A79F4">
        <w:t>stettem</w:t>
      </w:r>
      <w:proofErr w:type="spellEnd"/>
      <w:r w:rsidRPr="004A79F4">
        <w:t xml:space="preserve"> </w:t>
      </w:r>
      <w:proofErr w:type="spellStart"/>
      <w:r w:rsidRPr="004A79F4">
        <w:t>danckopffer</w:t>
      </w:r>
      <w:proofErr w:type="spellEnd"/>
    </w:p>
    <w:p w14:paraId="01B6D577" w14:textId="77777777" w:rsidR="00144456" w:rsidRDefault="00144456" w:rsidP="00144456">
      <w:pPr>
        <w:pStyle w:val="StandardWeb"/>
      </w:pPr>
      <w:proofErr w:type="spellStart"/>
      <w:r>
        <w:t>LOb</w:t>
      </w:r>
      <w:proofErr w:type="spellEnd"/>
      <w:r>
        <w:t xml:space="preserve"> </w:t>
      </w:r>
      <w:proofErr w:type="spellStart"/>
      <w:r>
        <w:t>vnd</w:t>
      </w:r>
      <w:proofErr w:type="spellEnd"/>
      <w:r>
        <w:t xml:space="preserve"> ehr mit </w:t>
      </w:r>
      <w:proofErr w:type="spellStart"/>
      <w:r>
        <w:t>stettem</w:t>
      </w:r>
      <w:proofErr w:type="spellEnd"/>
      <w:r>
        <w:t xml:space="preserve"> </w:t>
      </w:r>
      <w:proofErr w:type="spellStart"/>
      <w:r>
        <w:t>danckopffer</w:t>
      </w:r>
      <w:proofErr w:type="spellEnd"/>
      <w:r>
        <w:br/>
      </w:r>
      <w:proofErr w:type="spellStart"/>
      <w:r>
        <w:t>sey</w:t>
      </w:r>
      <w:proofErr w:type="spellEnd"/>
      <w:r>
        <w:t xml:space="preserve"> Gott </w:t>
      </w:r>
      <w:proofErr w:type="spellStart"/>
      <w:r>
        <w:t>vnsrem</w:t>
      </w:r>
      <w:proofErr w:type="spellEnd"/>
      <w:r>
        <w:t xml:space="preserve"> Vater, </w:t>
      </w:r>
      <w:proofErr w:type="spellStart"/>
      <w:r>
        <w:t>allmechtigen</w:t>
      </w:r>
      <w:proofErr w:type="spellEnd"/>
      <w:r>
        <w:t xml:space="preserve"> </w:t>
      </w:r>
      <w:proofErr w:type="spellStart"/>
      <w:r>
        <w:t>schöpffer</w:t>
      </w:r>
      <w:proofErr w:type="spellEnd"/>
      <w:r>
        <w:t>,</w:t>
      </w:r>
      <w:r>
        <w:br/>
      </w:r>
      <w:proofErr w:type="spellStart"/>
      <w:r>
        <w:t>sambt</w:t>
      </w:r>
      <w:proofErr w:type="spellEnd"/>
      <w:r>
        <w:t xml:space="preserve"> seinem Son,</w:t>
      </w:r>
      <w:r>
        <w:br/>
        <w:t xml:space="preserve">der hie für </w:t>
      </w:r>
      <w:proofErr w:type="spellStart"/>
      <w:r>
        <w:t>vns</w:t>
      </w:r>
      <w:proofErr w:type="spellEnd"/>
      <w:r>
        <w:t xml:space="preserve"> hat genug </w:t>
      </w:r>
      <w:proofErr w:type="spellStart"/>
      <w:r>
        <w:t>gethan</w:t>
      </w:r>
      <w:proofErr w:type="spellEnd"/>
      <w:r>
        <w:t>!</w:t>
      </w:r>
      <w:r>
        <w:br/>
        <w:t xml:space="preserve">Dem </w:t>
      </w:r>
      <w:proofErr w:type="spellStart"/>
      <w:r>
        <w:t>heyligen</w:t>
      </w:r>
      <w:proofErr w:type="spellEnd"/>
      <w:r>
        <w:t xml:space="preserve"> </w:t>
      </w:r>
      <w:proofErr w:type="spellStart"/>
      <w:r>
        <w:t>Geyst</w:t>
      </w:r>
      <w:proofErr w:type="spellEnd"/>
      <w:r>
        <w:t xml:space="preserve"> </w:t>
      </w:r>
      <w:proofErr w:type="spellStart"/>
      <w:r>
        <w:t>gleycher</w:t>
      </w:r>
      <w:proofErr w:type="spellEnd"/>
      <w:r>
        <w:t xml:space="preserve"> </w:t>
      </w:r>
      <w:proofErr w:type="spellStart"/>
      <w:r>
        <w:t>weyse</w:t>
      </w:r>
      <w:proofErr w:type="spellEnd"/>
      <w:r>
        <w:t>,</w:t>
      </w:r>
      <w:r>
        <w:br/>
        <w:t xml:space="preserve">der mit seinen gaben die Seelen </w:t>
      </w:r>
      <w:proofErr w:type="spellStart"/>
      <w:r>
        <w:t>kan</w:t>
      </w:r>
      <w:proofErr w:type="spellEnd"/>
      <w:r>
        <w:t xml:space="preserve"> </w:t>
      </w:r>
      <w:proofErr w:type="spellStart"/>
      <w:r>
        <w:t>speysen</w:t>
      </w:r>
      <w:proofErr w:type="spellEnd"/>
      <w:r>
        <w:br/>
      </w:r>
      <w:proofErr w:type="spellStart"/>
      <w:r>
        <w:t>vnd</w:t>
      </w:r>
      <w:proofErr w:type="spellEnd"/>
      <w:r>
        <w:t xml:space="preserve"> sein Gesetz</w:t>
      </w:r>
      <w:r>
        <w:br/>
      </w:r>
      <w:proofErr w:type="spellStart"/>
      <w:r>
        <w:t>schreyben</w:t>
      </w:r>
      <w:proofErr w:type="spellEnd"/>
      <w:r>
        <w:t xml:space="preserve"> </w:t>
      </w:r>
      <w:proofErr w:type="spellStart"/>
      <w:r>
        <w:t>inn</w:t>
      </w:r>
      <w:proofErr w:type="spellEnd"/>
      <w:r>
        <w:t xml:space="preserve"> der </w:t>
      </w:r>
      <w:proofErr w:type="spellStart"/>
      <w:r>
        <w:t>außerwelten</w:t>
      </w:r>
      <w:proofErr w:type="spellEnd"/>
      <w:r>
        <w:t xml:space="preserve"> </w:t>
      </w:r>
      <w:proofErr w:type="spellStart"/>
      <w:r>
        <w:t>hertz</w:t>
      </w:r>
      <w:proofErr w:type="spellEnd"/>
      <w:r>
        <w:t>!</w:t>
      </w:r>
      <w:r>
        <w:br/>
        <w:t xml:space="preserve">Diesem </w:t>
      </w:r>
      <w:proofErr w:type="spellStart"/>
      <w:r>
        <w:t>Got</w:t>
      </w:r>
      <w:proofErr w:type="spellEnd"/>
      <w:r>
        <w:t xml:space="preserve">, dem einigen </w:t>
      </w:r>
      <w:proofErr w:type="spellStart"/>
      <w:r>
        <w:t>Sebaoth</w:t>
      </w:r>
      <w:proofErr w:type="spellEnd"/>
      <w:r>
        <w:t>,</w:t>
      </w:r>
      <w:r>
        <w:br/>
      </w:r>
      <w:proofErr w:type="spellStart"/>
      <w:r>
        <w:t>sey</w:t>
      </w:r>
      <w:proofErr w:type="spellEnd"/>
      <w:r>
        <w:t xml:space="preserve"> zu allen </w:t>
      </w:r>
      <w:proofErr w:type="spellStart"/>
      <w:r>
        <w:t>zeyten</w:t>
      </w:r>
      <w:proofErr w:type="spellEnd"/>
      <w:r>
        <w:br/>
        <w:t xml:space="preserve">lob </w:t>
      </w:r>
      <w:proofErr w:type="spellStart"/>
      <w:r>
        <w:t>vnd</w:t>
      </w:r>
      <w:proofErr w:type="spellEnd"/>
      <w:r>
        <w:t xml:space="preserve"> ehr vom </w:t>
      </w:r>
      <w:proofErr w:type="spellStart"/>
      <w:r>
        <w:t>gantzen</w:t>
      </w:r>
      <w:proofErr w:type="spellEnd"/>
      <w:r>
        <w:t xml:space="preserve"> </w:t>
      </w:r>
      <w:proofErr w:type="spellStart"/>
      <w:r>
        <w:t>himlischen</w:t>
      </w:r>
      <w:proofErr w:type="spellEnd"/>
      <w:r>
        <w:t xml:space="preserve"> </w:t>
      </w:r>
      <w:proofErr w:type="spellStart"/>
      <w:r>
        <w:t>heer</w:t>
      </w:r>
      <w:proofErr w:type="spellEnd"/>
      <w:r>
        <w:br/>
      </w:r>
      <w:proofErr w:type="spellStart"/>
      <w:r>
        <w:t>vnd</w:t>
      </w:r>
      <w:proofErr w:type="spellEnd"/>
      <w:r>
        <w:t xml:space="preserve"> </w:t>
      </w:r>
      <w:proofErr w:type="spellStart"/>
      <w:r>
        <w:t>auff</w:t>
      </w:r>
      <w:proofErr w:type="spellEnd"/>
      <w:r>
        <w:t xml:space="preserve"> allen </w:t>
      </w:r>
      <w:proofErr w:type="spellStart"/>
      <w:r>
        <w:t>seyten</w:t>
      </w:r>
      <w:proofErr w:type="spellEnd"/>
      <w:r>
        <w:t>!</w:t>
      </w:r>
      <w:r>
        <w:br/>
      </w:r>
      <w:proofErr w:type="spellStart"/>
      <w:r>
        <w:t>Auff</w:t>
      </w:r>
      <w:proofErr w:type="spellEnd"/>
      <w:r>
        <w:t xml:space="preserve"> dem </w:t>
      </w:r>
      <w:proofErr w:type="spellStart"/>
      <w:r>
        <w:t>gantzen</w:t>
      </w:r>
      <w:proofErr w:type="spellEnd"/>
      <w:r>
        <w:t xml:space="preserve"> </w:t>
      </w:r>
      <w:proofErr w:type="spellStart"/>
      <w:r>
        <w:t>erdtreych</w:t>
      </w:r>
      <w:proofErr w:type="spellEnd"/>
      <w:r>
        <w:br/>
      </w:r>
      <w:proofErr w:type="spellStart"/>
      <w:r>
        <w:t>dancksagung</w:t>
      </w:r>
      <w:proofErr w:type="spellEnd"/>
      <w:r>
        <w:t xml:space="preserve"> </w:t>
      </w:r>
      <w:proofErr w:type="spellStart"/>
      <w:r>
        <w:t>vnd</w:t>
      </w:r>
      <w:proofErr w:type="spellEnd"/>
      <w:r>
        <w:t xml:space="preserve"> </w:t>
      </w:r>
      <w:proofErr w:type="spellStart"/>
      <w:r>
        <w:t>klarheyt</w:t>
      </w:r>
      <w:proofErr w:type="spellEnd"/>
      <w:r>
        <w:t>,</w:t>
      </w:r>
      <w:r>
        <w:br/>
      </w:r>
      <w:proofErr w:type="spellStart"/>
      <w:r>
        <w:t>preyß</w:t>
      </w:r>
      <w:proofErr w:type="spellEnd"/>
      <w:r>
        <w:t xml:space="preserve">, </w:t>
      </w:r>
      <w:proofErr w:type="spellStart"/>
      <w:r>
        <w:t>heyligkeyt</w:t>
      </w:r>
      <w:proofErr w:type="spellEnd"/>
      <w:r>
        <w:t>,</w:t>
      </w:r>
      <w:r>
        <w:br/>
      </w:r>
      <w:proofErr w:type="spellStart"/>
      <w:r>
        <w:t>benedeyung</w:t>
      </w:r>
      <w:proofErr w:type="spellEnd"/>
      <w:r>
        <w:t xml:space="preserve">, </w:t>
      </w:r>
      <w:proofErr w:type="spellStart"/>
      <w:r>
        <w:t>krafft</w:t>
      </w:r>
      <w:proofErr w:type="spellEnd"/>
      <w:r>
        <w:t xml:space="preserve"> </w:t>
      </w:r>
      <w:proofErr w:type="spellStart"/>
      <w:r>
        <w:t>vnd</w:t>
      </w:r>
      <w:proofErr w:type="spellEnd"/>
      <w:r>
        <w:t xml:space="preserve"> </w:t>
      </w:r>
      <w:proofErr w:type="spellStart"/>
      <w:r>
        <w:t>herrligkeyt</w:t>
      </w:r>
      <w:proofErr w:type="spellEnd"/>
      <w:r>
        <w:t>!</w:t>
      </w:r>
    </w:p>
    <w:p w14:paraId="5E27E668" w14:textId="77777777" w:rsidR="00144456" w:rsidRDefault="00144456" w:rsidP="00144456">
      <w:pPr>
        <w:pStyle w:val="StandardWeb"/>
      </w:pPr>
      <w:r>
        <w:t xml:space="preserve">Wer </w:t>
      </w:r>
      <w:proofErr w:type="spellStart"/>
      <w:r>
        <w:t>kan</w:t>
      </w:r>
      <w:proofErr w:type="spellEnd"/>
      <w:r>
        <w:t xml:space="preserve"> dich, Herr, </w:t>
      </w:r>
      <w:proofErr w:type="spellStart"/>
      <w:r>
        <w:t>genugsamm</w:t>
      </w:r>
      <w:proofErr w:type="spellEnd"/>
      <w:r>
        <w:t xml:space="preserve"> </w:t>
      </w:r>
      <w:proofErr w:type="spellStart"/>
      <w:r>
        <w:t>preysen</w:t>
      </w:r>
      <w:proofErr w:type="spellEnd"/>
      <w:r>
        <w:br/>
      </w:r>
      <w:proofErr w:type="spellStart"/>
      <w:r>
        <w:t>vnd</w:t>
      </w:r>
      <w:proofErr w:type="spellEnd"/>
      <w:r>
        <w:t xml:space="preserve"> </w:t>
      </w:r>
      <w:proofErr w:type="spellStart"/>
      <w:r>
        <w:t>deim</w:t>
      </w:r>
      <w:proofErr w:type="spellEnd"/>
      <w:r>
        <w:t xml:space="preserve"> </w:t>
      </w:r>
      <w:proofErr w:type="spellStart"/>
      <w:r>
        <w:t>grösten</w:t>
      </w:r>
      <w:proofErr w:type="spellEnd"/>
      <w:r>
        <w:t xml:space="preserve"> Namen </w:t>
      </w:r>
      <w:proofErr w:type="spellStart"/>
      <w:r>
        <w:t>wirdig</w:t>
      </w:r>
      <w:proofErr w:type="spellEnd"/>
      <w:r>
        <w:t xml:space="preserve"> ehr </w:t>
      </w:r>
      <w:proofErr w:type="spellStart"/>
      <w:r>
        <w:t>beweysen</w:t>
      </w:r>
      <w:proofErr w:type="spellEnd"/>
      <w:r>
        <w:t>!</w:t>
      </w:r>
      <w:r>
        <w:br/>
        <w:t>du bist herrlich,</w:t>
      </w:r>
      <w:r>
        <w:br/>
        <w:t xml:space="preserve">dein </w:t>
      </w:r>
      <w:proofErr w:type="spellStart"/>
      <w:r>
        <w:t>NAmen</w:t>
      </w:r>
      <w:proofErr w:type="spellEnd"/>
      <w:r>
        <w:t xml:space="preserve"> erschrecklich </w:t>
      </w:r>
      <w:proofErr w:type="spellStart"/>
      <w:r>
        <w:t>vnd</w:t>
      </w:r>
      <w:proofErr w:type="spellEnd"/>
      <w:r>
        <w:t xml:space="preserve"> ehrlich.</w:t>
      </w:r>
      <w:r>
        <w:br/>
        <w:t xml:space="preserve">Wer </w:t>
      </w:r>
      <w:proofErr w:type="spellStart"/>
      <w:r>
        <w:t>kan</w:t>
      </w:r>
      <w:proofErr w:type="spellEnd"/>
      <w:r>
        <w:t xml:space="preserve"> doch deine </w:t>
      </w:r>
      <w:proofErr w:type="spellStart"/>
      <w:r>
        <w:t>gwallt</w:t>
      </w:r>
      <w:proofErr w:type="spellEnd"/>
      <w:r>
        <w:t xml:space="preserve"> </w:t>
      </w:r>
      <w:proofErr w:type="spellStart"/>
      <w:r>
        <w:t>außsprechen</w:t>
      </w:r>
      <w:proofErr w:type="spellEnd"/>
      <w:r>
        <w:t>?</w:t>
      </w:r>
      <w:r>
        <w:br/>
        <w:t xml:space="preserve">wer </w:t>
      </w:r>
      <w:proofErr w:type="spellStart"/>
      <w:r>
        <w:t>kan</w:t>
      </w:r>
      <w:proofErr w:type="spellEnd"/>
      <w:r>
        <w:t xml:space="preserve"> deine wunder </w:t>
      </w:r>
      <w:proofErr w:type="spellStart"/>
      <w:r>
        <w:t>vnd</w:t>
      </w:r>
      <w:proofErr w:type="spellEnd"/>
      <w:r>
        <w:t xml:space="preserve"> </w:t>
      </w:r>
      <w:proofErr w:type="spellStart"/>
      <w:r>
        <w:t>thatten</w:t>
      </w:r>
      <w:proofErr w:type="spellEnd"/>
      <w:r>
        <w:t xml:space="preserve"> </w:t>
      </w:r>
      <w:proofErr w:type="spellStart"/>
      <w:r>
        <w:t>außrechnen</w:t>
      </w:r>
      <w:proofErr w:type="spellEnd"/>
      <w:r>
        <w:t>?</w:t>
      </w:r>
      <w:r>
        <w:br/>
      </w:r>
      <w:proofErr w:type="spellStart"/>
      <w:r>
        <w:t>ey</w:t>
      </w:r>
      <w:proofErr w:type="spellEnd"/>
      <w:r>
        <w:t xml:space="preserve"> nu </w:t>
      </w:r>
      <w:proofErr w:type="spellStart"/>
      <w:r>
        <w:t>wolan</w:t>
      </w:r>
      <w:proofErr w:type="spellEnd"/>
      <w:r>
        <w:t>,</w:t>
      </w:r>
      <w:r>
        <w:br/>
        <w:t xml:space="preserve">lobe Gott den Herrn wer loben </w:t>
      </w:r>
      <w:proofErr w:type="spellStart"/>
      <w:r>
        <w:t>kan</w:t>
      </w:r>
      <w:proofErr w:type="spellEnd"/>
      <w:r>
        <w:t>!</w:t>
      </w:r>
      <w:r>
        <w:br/>
        <w:t xml:space="preserve">Von </w:t>
      </w:r>
      <w:proofErr w:type="spellStart"/>
      <w:r>
        <w:t>auffgang</w:t>
      </w:r>
      <w:proofErr w:type="spellEnd"/>
      <w:r>
        <w:t xml:space="preserve"> </w:t>
      </w:r>
      <w:proofErr w:type="spellStart"/>
      <w:r>
        <w:t>biß</w:t>
      </w:r>
      <w:proofErr w:type="spellEnd"/>
      <w:r>
        <w:t xml:space="preserve"> zur Sonnen </w:t>
      </w:r>
      <w:proofErr w:type="spellStart"/>
      <w:r>
        <w:t>nidergang</w:t>
      </w:r>
      <w:proofErr w:type="spellEnd"/>
      <w:r>
        <w:br/>
      </w:r>
      <w:proofErr w:type="spellStart"/>
      <w:r>
        <w:t>sey</w:t>
      </w:r>
      <w:proofErr w:type="spellEnd"/>
      <w:r>
        <w:t xml:space="preserve"> dir lob gesungen!</w:t>
      </w:r>
      <w:r>
        <w:br/>
        <w:t xml:space="preserve">deine macht </w:t>
      </w:r>
      <w:proofErr w:type="spellStart"/>
      <w:r>
        <w:t>werd</w:t>
      </w:r>
      <w:proofErr w:type="spellEnd"/>
      <w:r>
        <w:t xml:space="preserve"> verkündet tag </w:t>
      </w:r>
      <w:proofErr w:type="spellStart"/>
      <w:r>
        <w:t>vnd</w:t>
      </w:r>
      <w:proofErr w:type="spellEnd"/>
      <w:r>
        <w:t xml:space="preserve"> </w:t>
      </w:r>
      <w:proofErr w:type="spellStart"/>
      <w:r>
        <w:t>nacht</w:t>
      </w:r>
      <w:proofErr w:type="spellEnd"/>
      <w:r>
        <w:br/>
      </w:r>
      <w:proofErr w:type="spellStart"/>
      <w:r>
        <w:t>frey</w:t>
      </w:r>
      <w:proofErr w:type="spellEnd"/>
      <w:r>
        <w:t xml:space="preserve"> von allen </w:t>
      </w:r>
      <w:proofErr w:type="spellStart"/>
      <w:r>
        <w:t>zungen</w:t>
      </w:r>
      <w:proofErr w:type="spellEnd"/>
      <w:r>
        <w:t>!</w:t>
      </w:r>
      <w:r>
        <w:br/>
        <w:t xml:space="preserve">Dein </w:t>
      </w:r>
      <w:proofErr w:type="spellStart"/>
      <w:r>
        <w:t>heyliger</w:t>
      </w:r>
      <w:proofErr w:type="spellEnd"/>
      <w:r>
        <w:t xml:space="preserve"> Namen</w:t>
      </w:r>
      <w:r>
        <w:br/>
      </w:r>
      <w:proofErr w:type="spellStart"/>
      <w:r>
        <w:t>werd</w:t>
      </w:r>
      <w:proofErr w:type="spellEnd"/>
      <w:r>
        <w:t xml:space="preserve"> </w:t>
      </w:r>
      <w:proofErr w:type="spellStart"/>
      <w:r>
        <w:t>yetzt</w:t>
      </w:r>
      <w:proofErr w:type="spellEnd"/>
      <w:r>
        <w:t xml:space="preserve"> </w:t>
      </w:r>
      <w:proofErr w:type="spellStart"/>
      <w:r>
        <w:t>vnd</w:t>
      </w:r>
      <w:proofErr w:type="spellEnd"/>
      <w:r>
        <w:t xml:space="preserve"> alle </w:t>
      </w:r>
      <w:proofErr w:type="spellStart"/>
      <w:r>
        <w:t>zeyt</w:t>
      </w:r>
      <w:proofErr w:type="spellEnd"/>
      <w:r>
        <w:br/>
      </w:r>
      <w:proofErr w:type="spellStart"/>
      <w:r>
        <w:t>inn</w:t>
      </w:r>
      <w:proofErr w:type="spellEnd"/>
      <w:r>
        <w:t xml:space="preserve"> </w:t>
      </w:r>
      <w:proofErr w:type="spellStart"/>
      <w:r>
        <w:t>ewigkeyt</w:t>
      </w:r>
      <w:proofErr w:type="spellEnd"/>
      <w:r>
        <w:br/>
        <w:t xml:space="preserve">gelobt, </w:t>
      </w:r>
      <w:proofErr w:type="spellStart"/>
      <w:r>
        <w:t>gepreyst</w:t>
      </w:r>
      <w:proofErr w:type="spellEnd"/>
      <w:r>
        <w:t xml:space="preserve"> </w:t>
      </w:r>
      <w:proofErr w:type="spellStart"/>
      <w:r>
        <w:t>vnd</w:t>
      </w:r>
      <w:proofErr w:type="spellEnd"/>
      <w:r>
        <w:t xml:space="preserve"> </w:t>
      </w:r>
      <w:proofErr w:type="spellStart"/>
      <w:r>
        <w:t>gebenedeyt</w:t>
      </w:r>
      <w:proofErr w:type="spellEnd"/>
      <w:r>
        <w:t>!</w:t>
      </w:r>
    </w:p>
    <w:p w14:paraId="3BBF1C1E" w14:textId="77777777" w:rsidR="00144456" w:rsidRDefault="00144456" w:rsidP="00144456">
      <w:pPr>
        <w:pStyle w:val="StandardWeb"/>
      </w:pPr>
      <w:r>
        <w:t>Wer mag dich, Herre Gott, durchgründen?</w:t>
      </w:r>
      <w:r>
        <w:br/>
        <w:t xml:space="preserve">wer </w:t>
      </w:r>
      <w:proofErr w:type="spellStart"/>
      <w:r>
        <w:t>kan</w:t>
      </w:r>
      <w:proofErr w:type="spellEnd"/>
      <w:r>
        <w:t xml:space="preserve"> deines </w:t>
      </w:r>
      <w:proofErr w:type="spellStart"/>
      <w:r>
        <w:t>wesens</w:t>
      </w:r>
      <w:proofErr w:type="spellEnd"/>
      <w:r>
        <w:t xml:space="preserve"> </w:t>
      </w:r>
      <w:proofErr w:type="spellStart"/>
      <w:r>
        <w:t>ort</w:t>
      </w:r>
      <w:proofErr w:type="spellEnd"/>
      <w:r>
        <w:t xml:space="preserve"> </w:t>
      </w:r>
      <w:proofErr w:type="spellStart"/>
      <w:r>
        <w:t>vnd</w:t>
      </w:r>
      <w:proofErr w:type="spellEnd"/>
      <w:r>
        <w:t xml:space="preserve"> end erfinden?</w:t>
      </w:r>
      <w:r>
        <w:br/>
        <w:t xml:space="preserve">wer </w:t>
      </w:r>
      <w:proofErr w:type="spellStart"/>
      <w:r>
        <w:t>kan</w:t>
      </w:r>
      <w:proofErr w:type="spellEnd"/>
      <w:r>
        <w:t xml:space="preserve"> </w:t>
      </w:r>
      <w:proofErr w:type="spellStart"/>
      <w:r>
        <w:t>entgehn</w:t>
      </w:r>
      <w:proofErr w:type="spellEnd"/>
      <w:r>
        <w:br/>
        <w:t xml:space="preserve">oder deiner </w:t>
      </w:r>
      <w:proofErr w:type="spellStart"/>
      <w:r>
        <w:t>gwalt</w:t>
      </w:r>
      <w:proofErr w:type="spellEnd"/>
      <w:r>
        <w:t xml:space="preserve"> sonst </w:t>
      </w:r>
      <w:proofErr w:type="spellStart"/>
      <w:r>
        <w:t>widerstehn</w:t>
      </w:r>
      <w:proofErr w:type="spellEnd"/>
      <w:r>
        <w:t>?</w:t>
      </w:r>
      <w:r>
        <w:br/>
        <w:t xml:space="preserve">Was </w:t>
      </w:r>
      <w:proofErr w:type="spellStart"/>
      <w:r>
        <w:t>kan</w:t>
      </w:r>
      <w:proofErr w:type="spellEnd"/>
      <w:r>
        <w:t xml:space="preserve"> on dich auf erden leben?</w:t>
      </w:r>
      <w:r>
        <w:br/>
        <w:t xml:space="preserve">was </w:t>
      </w:r>
      <w:proofErr w:type="spellStart"/>
      <w:r>
        <w:t>inn</w:t>
      </w:r>
      <w:proofErr w:type="spellEnd"/>
      <w:r>
        <w:t xml:space="preserve"> </w:t>
      </w:r>
      <w:proofErr w:type="spellStart"/>
      <w:r>
        <w:t>lüfften</w:t>
      </w:r>
      <w:proofErr w:type="spellEnd"/>
      <w:r>
        <w:t xml:space="preserve"> schweben </w:t>
      </w:r>
      <w:proofErr w:type="spellStart"/>
      <w:r>
        <w:t>vnd</w:t>
      </w:r>
      <w:proofErr w:type="spellEnd"/>
      <w:r>
        <w:t xml:space="preserve"> </w:t>
      </w:r>
      <w:proofErr w:type="spellStart"/>
      <w:r>
        <w:t>inn</w:t>
      </w:r>
      <w:proofErr w:type="spellEnd"/>
      <w:r>
        <w:t xml:space="preserve"> wassern beben?</w:t>
      </w:r>
      <w:r>
        <w:br/>
        <w:t xml:space="preserve">welch </w:t>
      </w:r>
      <w:proofErr w:type="spellStart"/>
      <w:r>
        <w:t>mensch</w:t>
      </w:r>
      <w:proofErr w:type="spellEnd"/>
      <w:r>
        <w:t xml:space="preserve"> </w:t>
      </w:r>
      <w:proofErr w:type="spellStart"/>
      <w:r>
        <w:t>kan</w:t>
      </w:r>
      <w:proofErr w:type="spellEnd"/>
      <w:r>
        <w:t xml:space="preserve"> sich</w:t>
      </w:r>
      <w:r>
        <w:br/>
        <w:t xml:space="preserve">oder welch </w:t>
      </w:r>
      <w:proofErr w:type="spellStart"/>
      <w:r>
        <w:t>viech</w:t>
      </w:r>
      <w:proofErr w:type="spellEnd"/>
      <w:r>
        <w:t xml:space="preserve"> </w:t>
      </w:r>
      <w:proofErr w:type="spellStart"/>
      <w:r>
        <w:t>erneren</w:t>
      </w:r>
      <w:proofErr w:type="spellEnd"/>
      <w:r>
        <w:t xml:space="preserve"> on dich?</w:t>
      </w:r>
      <w:r>
        <w:br/>
        <w:t xml:space="preserve">Herr Gott, </w:t>
      </w:r>
      <w:proofErr w:type="spellStart"/>
      <w:r>
        <w:t>Allmechtiger</w:t>
      </w:r>
      <w:proofErr w:type="spellEnd"/>
      <w:r>
        <w:t xml:space="preserve"> </w:t>
      </w:r>
      <w:proofErr w:type="spellStart"/>
      <w:r>
        <w:t>Sebaoth</w:t>
      </w:r>
      <w:proofErr w:type="spellEnd"/>
      <w:r>
        <w:t>!</w:t>
      </w:r>
      <w:r>
        <w:br/>
        <w:t>du bist der regieret,</w:t>
      </w:r>
      <w:r>
        <w:br/>
        <w:t xml:space="preserve">der die Welt </w:t>
      </w:r>
      <w:proofErr w:type="spellStart"/>
      <w:r>
        <w:t>erhelt</w:t>
      </w:r>
      <w:proofErr w:type="spellEnd"/>
      <w:r>
        <w:t xml:space="preserve"> in </w:t>
      </w:r>
      <w:proofErr w:type="spellStart"/>
      <w:r>
        <w:t>jrer</w:t>
      </w:r>
      <w:proofErr w:type="spellEnd"/>
      <w:r>
        <w:t xml:space="preserve"> </w:t>
      </w:r>
      <w:proofErr w:type="spellStart"/>
      <w:r>
        <w:t>gestalt</w:t>
      </w:r>
      <w:proofErr w:type="spellEnd"/>
      <w:r>
        <w:t>,</w:t>
      </w:r>
      <w:r>
        <w:br/>
        <w:t xml:space="preserve">fruchtbar macht </w:t>
      </w:r>
      <w:proofErr w:type="spellStart"/>
      <w:r>
        <w:t>vnd</w:t>
      </w:r>
      <w:proofErr w:type="spellEnd"/>
      <w:r>
        <w:t xml:space="preserve"> zieret,</w:t>
      </w:r>
      <w:r>
        <w:br/>
        <w:t xml:space="preserve">Den </w:t>
      </w:r>
      <w:proofErr w:type="spellStart"/>
      <w:r>
        <w:t>Himel</w:t>
      </w:r>
      <w:proofErr w:type="spellEnd"/>
      <w:r>
        <w:t xml:space="preserve"> </w:t>
      </w:r>
      <w:proofErr w:type="spellStart"/>
      <w:r>
        <w:t>vmbwendet</w:t>
      </w:r>
      <w:proofErr w:type="spellEnd"/>
      <w:r>
        <w:t>,</w:t>
      </w:r>
      <w:r>
        <w:br/>
        <w:t xml:space="preserve">lest donnern </w:t>
      </w:r>
      <w:proofErr w:type="spellStart"/>
      <w:r>
        <w:t>vnd</w:t>
      </w:r>
      <w:proofErr w:type="spellEnd"/>
      <w:r>
        <w:t xml:space="preserve"> regnen:</w:t>
      </w:r>
      <w:r>
        <w:br/>
        <w:t>o Herr, on dich</w:t>
      </w:r>
      <w:r>
        <w:br/>
      </w:r>
      <w:proofErr w:type="spellStart"/>
      <w:r>
        <w:t>kan</w:t>
      </w:r>
      <w:proofErr w:type="spellEnd"/>
      <w:r>
        <w:t xml:space="preserve"> nichts leben, beben noch schweben!</w:t>
      </w:r>
    </w:p>
    <w:p w14:paraId="2DA690CD" w14:textId="77777777" w:rsidR="00144456" w:rsidRDefault="00144456" w:rsidP="00144456">
      <w:pPr>
        <w:pStyle w:val="StandardWeb"/>
      </w:pPr>
      <w:r>
        <w:t xml:space="preserve">Wer </w:t>
      </w:r>
      <w:proofErr w:type="spellStart"/>
      <w:r>
        <w:t>kan</w:t>
      </w:r>
      <w:proofErr w:type="spellEnd"/>
      <w:r>
        <w:t xml:space="preserve"> dir, Herre, von </w:t>
      </w:r>
      <w:proofErr w:type="spellStart"/>
      <w:r>
        <w:t>vns</w:t>
      </w:r>
      <w:proofErr w:type="spellEnd"/>
      <w:r>
        <w:t xml:space="preserve"> </w:t>
      </w:r>
      <w:proofErr w:type="spellStart"/>
      <w:r>
        <w:t>krancken</w:t>
      </w:r>
      <w:proofErr w:type="spellEnd"/>
      <w:r>
        <w:br/>
        <w:t xml:space="preserve">deiner </w:t>
      </w:r>
      <w:proofErr w:type="spellStart"/>
      <w:r>
        <w:t>gnad</w:t>
      </w:r>
      <w:proofErr w:type="spellEnd"/>
      <w:r>
        <w:t xml:space="preserve"> </w:t>
      </w:r>
      <w:proofErr w:type="spellStart"/>
      <w:r>
        <w:t>vnd</w:t>
      </w:r>
      <w:proofErr w:type="spellEnd"/>
      <w:r>
        <w:t xml:space="preserve"> </w:t>
      </w:r>
      <w:proofErr w:type="spellStart"/>
      <w:r>
        <w:t>wolthat</w:t>
      </w:r>
      <w:proofErr w:type="spellEnd"/>
      <w:r>
        <w:t xml:space="preserve"> </w:t>
      </w:r>
      <w:proofErr w:type="spellStart"/>
      <w:r>
        <w:t>jmmermer</w:t>
      </w:r>
      <w:proofErr w:type="spellEnd"/>
      <w:r>
        <w:t xml:space="preserve"> </w:t>
      </w:r>
      <w:proofErr w:type="spellStart"/>
      <w:r>
        <w:t>verdancken</w:t>
      </w:r>
      <w:proofErr w:type="spellEnd"/>
      <w:r>
        <w:t>,</w:t>
      </w:r>
      <w:r>
        <w:br/>
        <w:t xml:space="preserve">welch </w:t>
      </w:r>
      <w:proofErr w:type="spellStart"/>
      <w:r>
        <w:t>vns</w:t>
      </w:r>
      <w:proofErr w:type="spellEnd"/>
      <w:r>
        <w:t xml:space="preserve"> dein Son</w:t>
      </w:r>
      <w:r>
        <w:br/>
        <w:t xml:space="preserve">nach </w:t>
      </w:r>
      <w:proofErr w:type="spellStart"/>
      <w:r>
        <w:t>deim</w:t>
      </w:r>
      <w:proofErr w:type="spellEnd"/>
      <w:r>
        <w:t xml:space="preserve"> willen </w:t>
      </w:r>
      <w:proofErr w:type="spellStart"/>
      <w:r>
        <w:t>thut</w:t>
      </w:r>
      <w:proofErr w:type="spellEnd"/>
      <w:r>
        <w:t xml:space="preserve"> </w:t>
      </w:r>
      <w:proofErr w:type="spellStart"/>
      <w:r>
        <w:t>vnd</w:t>
      </w:r>
      <w:proofErr w:type="spellEnd"/>
      <w:r>
        <w:t xml:space="preserve"> hat </w:t>
      </w:r>
      <w:proofErr w:type="spellStart"/>
      <w:r>
        <w:t>gethan</w:t>
      </w:r>
      <w:proofErr w:type="spellEnd"/>
      <w:r>
        <w:t>?</w:t>
      </w:r>
      <w:r>
        <w:br/>
        <w:t xml:space="preserve">Diesen hast du für </w:t>
      </w:r>
      <w:proofErr w:type="spellStart"/>
      <w:r>
        <w:t>vns</w:t>
      </w:r>
      <w:proofErr w:type="spellEnd"/>
      <w:r>
        <w:t xml:space="preserve"> gegeben</w:t>
      </w:r>
      <w:r>
        <w:br/>
      </w:r>
      <w:proofErr w:type="spellStart"/>
      <w:r>
        <w:t>vnd</w:t>
      </w:r>
      <w:proofErr w:type="spellEnd"/>
      <w:r>
        <w:t xml:space="preserve"> </w:t>
      </w:r>
      <w:proofErr w:type="spellStart"/>
      <w:r>
        <w:t>inn</w:t>
      </w:r>
      <w:proofErr w:type="spellEnd"/>
      <w:r>
        <w:t xml:space="preserve"> </w:t>
      </w:r>
      <w:proofErr w:type="spellStart"/>
      <w:r>
        <w:t>jm</w:t>
      </w:r>
      <w:proofErr w:type="spellEnd"/>
      <w:r>
        <w:t xml:space="preserve"> versprochen das ewige Leben,</w:t>
      </w:r>
      <w:r>
        <w:br/>
      </w:r>
      <w:proofErr w:type="spellStart"/>
      <w:r>
        <w:t>gebenedeyt</w:t>
      </w:r>
      <w:proofErr w:type="spellEnd"/>
      <w:r>
        <w:br/>
      </w:r>
      <w:proofErr w:type="spellStart"/>
      <w:r>
        <w:t>vnd</w:t>
      </w:r>
      <w:proofErr w:type="spellEnd"/>
      <w:r>
        <w:t xml:space="preserve"> vom Todt, </w:t>
      </w:r>
      <w:proofErr w:type="spellStart"/>
      <w:r>
        <w:t>Sünd</w:t>
      </w:r>
      <w:proofErr w:type="spellEnd"/>
      <w:r>
        <w:t xml:space="preserve"> </w:t>
      </w:r>
      <w:proofErr w:type="spellStart"/>
      <w:r>
        <w:t>vnd</w:t>
      </w:r>
      <w:proofErr w:type="spellEnd"/>
      <w:r>
        <w:t xml:space="preserve"> </w:t>
      </w:r>
      <w:proofErr w:type="spellStart"/>
      <w:r>
        <w:t>Teuffel</w:t>
      </w:r>
      <w:proofErr w:type="spellEnd"/>
      <w:r>
        <w:t xml:space="preserve"> </w:t>
      </w:r>
      <w:proofErr w:type="spellStart"/>
      <w:r>
        <w:t>gefreyt</w:t>
      </w:r>
      <w:proofErr w:type="spellEnd"/>
      <w:r>
        <w:t>.</w:t>
      </w:r>
      <w:r>
        <w:br/>
        <w:t xml:space="preserve">Herre Gott! wie groß ist deine </w:t>
      </w:r>
      <w:proofErr w:type="spellStart"/>
      <w:r>
        <w:t>genad</w:t>
      </w:r>
      <w:proofErr w:type="spellEnd"/>
      <w:r>
        <w:br/>
      </w:r>
      <w:proofErr w:type="spellStart"/>
      <w:r>
        <w:t>vber</w:t>
      </w:r>
      <w:proofErr w:type="spellEnd"/>
      <w:r>
        <w:t xml:space="preserve"> so </w:t>
      </w:r>
      <w:proofErr w:type="spellStart"/>
      <w:r>
        <w:t>vil</w:t>
      </w:r>
      <w:proofErr w:type="spellEnd"/>
      <w:r>
        <w:t xml:space="preserve"> Sünder,</w:t>
      </w:r>
      <w:r>
        <w:br/>
        <w:t xml:space="preserve">die du nu durch </w:t>
      </w:r>
      <w:proofErr w:type="spellStart"/>
      <w:r>
        <w:t>deinn</w:t>
      </w:r>
      <w:proofErr w:type="spellEnd"/>
      <w:r>
        <w:t xml:space="preserve"> Son </w:t>
      </w:r>
      <w:proofErr w:type="spellStart"/>
      <w:r>
        <w:t>fürest</w:t>
      </w:r>
      <w:proofErr w:type="spellEnd"/>
      <w:r>
        <w:t xml:space="preserve"> zur </w:t>
      </w:r>
      <w:proofErr w:type="spellStart"/>
      <w:r>
        <w:t>rhu</w:t>
      </w:r>
      <w:proofErr w:type="spellEnd"/>
      <w:r>
        <w:t>,</w:t>
      </w:r>
      <w:r>
        <w:br/>
        <w:t xml:space="preserve">machest </w:t>
      </w:r>
      <w:proofErr w:type="spellStart"/>
      <w:r>
        <w:t>vberwinder</w:t>
      </w:r>
      <w:proofErr w:type="spellEnd"/>
      <w:r>
        <w:br/>
        <w:t xml:space="preserve">Der Welt </w:t>
      </w:r>
      <w:proofErr w:type="spellStart"/>
      <w:r>
        <w:t>vnd</w:t>
      </w:r>
      <w:proofErr w:type="spellEnd"/>
      <w:r>
        <w:t xml:space="preserve"> des </w:t>
      </w:r>
      <w:proofErr w:type="spellStart"/>
      <w:r>
        <w:t>fleysches</w:t>
      </w:r>
      <w:proofErr w:type="spellEnd"/>
      <w:r>
        <w:t>,</w:t>
      </w:r>
      <w:r>
        <w:br/>
        <w:t xml:space="preserve">auch aller Sünden </w:t>
      </w:r>
      <w:proofErr w:type="spellStart"/>
      <w:r>
        <w:t>krafft</w:t>
      </w:r>
      <w:proofErr w:type="spellEnd"/>
      <w:r>
        <w:t>,</w:t>
      </w:r>
      <w:r>
        <w:br/>
        <w:t xml:space="preserve">durch den </w:t>
      </w:r>
      <w:proofErr w:type="spellStart"/>
      <w:r>
        <w:t>harisch</w:t>
      </w:r>
      <w:proofErr w:type="spellEnd"/>
      <w:r>
        <w:br/>
        <w:t xml:space="preserve">des </w:t>
      </w:r>
      <w:proofErr w:type="spellStart"/>
      <w:r>
        <w:t>glaubens</w:t>
      </w:r>
      <w:proofErr w:type="spellEnd"/>
      <w:r>
        <w:t xml:space="preserve"> </w:t>
      </w:r>
      <w:proofErr w:type="spellStart"/>
      <w:r>
        <w:t>inn</w:t>
      </w:r>
      <w:proofErr w:type="spellEnd"/>
      <w:r>
        <w:t xml:space="preserve"> </w:t>
      </w:r>
      <w:proofErr w:type="spellStart"/>
      <w:r>
        <w:t>stetter</w:t>
      </w:r>
      <w:proofErr w:type="spellEnd"/>
      <w:r>
        <w:t xml:space="preserve"> Ritterschafft.</w:t>
      </w:r>
    </w:p>
    <w:p w14:paraId="6A0DE382" w14:textId="77777777" w:rsidR="00144456" w:rsidRDefault="00144456" w:rsidP="00144456">
      <w:pPr>
        <w:pStyle w:val="StandardWeb"/>
      </w:pPr>
      <w:r>
        <w:t xml:space="preserve">Nu </w:t>
      </w:r>
      <w:proofErr w:type="spellStart"/>
      <w:r>
        <w:t>sey</w:t>
      </w:r>
      <w:proofErr w:type="spellEnd"/>
      <w:r>
        <w:t xml:space="preserve"> dir, Vater, </w:t>
      </w:r>
      <w:proofErr w:type="spellStart"/>
      <w:r>
        <w:t>danck</w:t>
      </w:r>
      <w:proofErr w:type="spellEnd"/>
      <w:r>
        <w:t xml:space="preserve"> </w:t>
      </w:r>
      <w:proofErr w:type="spellStart"/>
      <w:r>
        <w:t>gesaget</w:t>
      </w:r>
      <w:proofErr w:type="spellEnd"/>
      <w:r>
        <w:t>,</w:t>
      </w:r>
      <w:r>
        <w:br/>
        <w:t xml:space="preserve">das es deiner </w:t>
      </w:r>
      <w:proofErr w:type="spellStart"/>
      <w:r>
        <w:t>Weyßheyt</w:t>
      </w:r>
      <w:proofErr w:type="spellEnd"/>
      <w:r>
        <w:t xml:space="preserve"> also hat behaget,</w:t>
      </w:r>
      <w:r>
        <w:br/>
        <w:t>durch deinen Son</w:t>
      </w:r>
      <w:r>
        <w:br/>
        <w:t xml:space="preserve">deinem </w:t>
      </w:r>
      <w:proofErr w:type="spellStart"/>
      <w:r>
        <w:t>Völcklein</w:t>
      </w:r>
      <w:proofErr w:type="spellEnd"/>
      <w:r>
        <w:t xml:space="preserve"> so </w:t>
      </w:r>
      <w:proofErr w:type="spellStart"/>
      <w:r>
        <w:t>vil</w:t>
      </w:r>
      <w:proofErr w:type="spellEnd"/>
      <w:r>
        <w:t xml:space="preserve"> </w:t>
      </w:r>
      <w:proofErr w:type="spellStart"/>
      <w:r>
        <w:t>guts</w:t>
      </w:r>
      <w:proofErr w:type="spellEnd"/>
      <w:r>
        <w:t xml:space="preserve"> zu </w:t>
      </w:r>
      <w:proofErr w:type="spellStart"/>
      <w:r>
        <w:t>thun</w:t>
      </w:r>
      <w:proofErr w:type="spellEnd"/>
      <w:r>
        <w:t>!</w:t>
      </w:r>
      <w:r>
        <w:br/>
      </w:r>
      <w:proofErr w:type="spellStart"/>
      <w:r>
        <w:t>Diß</w:t>
      </w:r>
      <w:proofErr w:type="spellEnd"/>
      <w:r>
        <w:t xml:space="preserve"> durch deinen </w:t>
      </w:r>
      <w:proofErr w:type="spellStart"/>
      <w:r>
        <w:t>Geyst</w:t>
      </w:r>
      <w:proofErr w:type="spellEnd"/>
      <w:r>
        <w:t xml:space="preserve"> zu regieren</w:t>
      </w:r>
      <w:r>
        <w:br/>
      </w:r>
      <w:proofErr w:type="spellStart"/>
      <w:r>
        <w:t>vnd</w:t>
      </w:r>
      <w:proofErr w:type="spellEnd"/>
      <w:r>
        <w:t xml:space="preserve"> durch </w:t>
      </w:r>
      <w:proofErr w:type="spellStart"/>
      <w:r>
        <w:t>vil</w:t>
      </w:r>
      <w:proofErr w:type="spellEnd"/>
      <w:r>
        <w:t xml:space="preserve"> </w:t>
      </w:r>
      <w:proofErr w:type="spellStart"/>
      <w:r>
        <w:t>anfechtung</w:t>
      </w:r>
      <w:proofErr w:type="spellEnd"/>
      <w:r>
        <w:t xml:space="preserve"> wie </w:t>
      </w:r>
      <w:proofErr w:type="spellStart"/>
      <w:r>
        <w:t>gold</w:t>
      </w:r>
      <w:proofErr w:type="spellEnd"/>
      <w:r>
        <w:t xml:space="preserve"> zu probieren,</w:t>
      </w:r>
      <w:r>
        <w:br/>
      </w:r>
      <w:proofErr w:type="spellStart"/>
      <w:r>
        <w:t>daß</w:t>
      </w:r>
      <w:proofErr w:type="spellEnd"/>
      <w:r>
        <w:t xml:space="preserve"> </w:t>
      </w:r>
      <w:proofErr w:type="spellStart"/>
      <w:r>
        <w:t>alhie</w:t>
      </w:r>
      <w:proofErr w:type="spellEnd"/>
      <w:r>
        <w:t xml:space="preserve"> fein</w:t>
      </w:r>
      <w:r>
        <w:br/>
      </w:r>
      <w:proofErr w:type="spellStart"/>
      <w:r>
        <w:t>vnd</w:t>
      </w:r>
      <w:proofErr w:type="spellEnd"/>
      <w:r>
        <w:t xml:space="preserve"> dort ewig wer </w:t>
      </w:r>
      <w:proofErr w:type="spellStart"/>
      <w:r>
        <w:t>inn</w:t>
      </w:r>
      <w:proofErr w:type="spellEnd"/>
      <w:r>
        <w:t xml:space="preserve"> hellem schein!</w:t>
      </w:r>
      <w:r>
        <w:br/>
      </w:r>
      <w:proofErr w:type="spellStart"/>
      <w:r>
        <w:t>Frewt</w:t>
      </w:r>
      <w:proofErr w:type="spellEnd"/>
      <w:r>
        <w:t xml:space="preserve"> euch heut, o </w:t>
      </w:r>
      <w:proofErr w:type="spellStart"/>
      <w:r>
        <w:t>jr</w:t>
      </w:r>
      <w:proofErr w:type="spellEnd"/>
      <w:r>
        <w:t xml:space="preserve"> </w:t>
      </w:r>
      <w:proofErr w:type="spellStart"/>
      <w:r>
        <w:t>Christglaubigen</w:t>
      </w:r>
      <w:proofErr w:type="spellEnd"/>
      <w:r>
        <w:t xml:space="preserve"> </w:t>
      </w:r>
      <w:proofErr w:type="spellStart"/>
      <w:r>
        <w:t>leut</w:t>
      </w:r>
      <w:proofErr w:type="spellEnd"/>
      <w:r>
        <w:t>,</w:t>
      </w:r>
      <w:r>
        <w:br/>
        <w:t>denn euch ist gelungen!</w:t>
      </w:r>
      <w:r>
        <w:br/>
        <w:t xml:space="preserve">Christus hat als ein Mensch </w:t>
      </w:r>
      <w:proofErr w:type="spellStart"/>
      <w:r>
        <w:t>vnd</w:t>
      </w:r>
      <w:proofErr w:type="spellEnd"/>
      <w:r>
        <w:t xml:space="preserve"> </w:t>
      </w:r>
      <w:proofErr w:type="spellStart"/>
      <w:r>
        <w:t>warer</w:t>
      </w:r>
      <w:proofErr w:type="spellEnd"/>
      <w:r>
        <w:t xml:space="preserve"> Gott</w:t>
      </w:r>
      <w:r>
        <w:br/>
        <w:t>hier für euch gerungen,</w:t>
      </w:r>
      <w:r>
        <w:br/>
        <w:t xml:space="preserve">Erlanget </w:t>
      </w:r>
      <w:proofErr w:type="spellStart"/>
      <w:r>
        <w:t>einn</w:t>
      </w:r>
      <w:proofErr w:type="spellEnd"/>
      <w:r>
        <w:t xml:space="preserve"> Namen</w:t>
      </w:r>
      <w:r>
        <w:br/>
      </w:r>
      <w:proofErr w:type="spellStart"/>
      <w:r>
        <w:t>vber</w:t>
      </w:r>
      <w:proofErr w:type="spellEnd"/>
      <w:r>
        <w:t xml:space="preserve"> alle </w:t>
      </w:r>
      <w:proofErr w:type="spellStart"/>
      <w:r>
        <w:t>namen</w:t>
      </w:r>
      <w:proofErr w:type="spellEnd"/>
      <w:r>
        <w:t>,</w:t>
      </w:r>
      <w:r>
        <w:br/>
      </w:r>
      <w:proofErr w:type="spellStart"/>
      <w:r>
        <w:t>vnd</w:t>
      </w:r>
      <w:proofErr w:type="spellEnd"/>
      <w:r>
        <w:t xml:space="preserve"> diesem </w:t>
      </w:r>
      <w:proofErr w:type="spellStart"/>
      <w:r>
        <w:t>sey</w:t>
      </w:r>
      <w:proofErr w:type="spellEnd"/>
      <w:r>
        <w:br/>
        <w:t xml:space="preserve">lob </w:t>
      </w:r>
      <w:proofErr w:type="spellStart"/>
      <w:r>
        <w:t>vnd</w:t>
      </w:r>
      <w:proofErr w:type="spellEnd"/>
      <w:r>
        <w:t xml:space="preserve"> ehr </w:t>
      </w:r>
      <w:proofErr w:type="spellStart"/>
      <w:r>
        <w:t>inn</w:t>
      </w:r>
      <w:proofErr w:type="spellEnd"/>
      <w:r>
        <w:t xml:space="preserve"> </w:t>
      </w:r>
      <w:proofErr w:type="spellStart"/>
      <w:r>
        <w:t>ewigkeyt</w:t>
      </w:r>
      <w:proofErr w:type="spellEnd"/>
      <w:r>
        <w:t>, Amen!</w:t>
      </w:r>
    </w:p>
    <w:p w14:paraId="31DDE6AB" w14:textId="77777777" w:rsidR="00144456" w:rsidRDefault="00144456" w:rsidP="00144456">
      <w:pPr>
        <w:pStyle w:val="berschrift1"/>
      </w:pPr>
      <w:proofErr w:type="spellStart"/>
      <w:r>
        <w:t>LObet</w:t>
      </w:r>
      <w:proofErr w:type="spellEnd"/>
      <w:r>
        <w:t xml:space="preserve"> Gott, o lieben Christen</w:t>
      </w:r>
    </w:p>
    <w:p w14:paraId="28E6EBF0" w14:textId="77777777" w:rsidR="00144456" w:rsidRPr="004A79F4" w:rsidRDefault="00144456" w:rsidP="00144456">
      <w:pPr>
        <w:rPr>
          <w:b/>
        </w:rPr>
      </w:pPr>
      <w:r w:rsidRPr="004A79F4">
        <w:rPr>
          <w:b/>
        </w:rPr>
        <w:t xml:space="preserve">Grates nun omnes </w:t>
      </w:r>
      <w:proofErr w:type="spellStart"/>
      <w:r w:rsidRPr="004A79F4">
        <w:rPr>
          <w:b/>
        </w:rPr>
        <w:t>reddamus</w:t>
      </w:r>
      <w:proofErr w:type="spellEnd"/>
    </w:p>
    <w:p w14:paraId="3DF62A68" w14:textId="77777777" w:rsidR="00144456" w:rsidRDefault="00144456" w:rsidP="00144456">
      <w:pPr>
        <w:pStyle w:val="StandardWeb"/>
      </w:pPr>
      <w:proofErr w:type="spellStart"/>
      <w:r>
        <w:t>LObet</w:t>
      </w:r>
      <w:proofErr w:type="spellEnd"/>
      <w:r>
        <w:t xml:space="preserve"> Gott, o lieben Christen,</w:t>
      </w:r>
      <w:r>
        <w:br/>
        <w:t xml:space="preserve">singet </w:t>
      </w:r>
      <w:proofErr w:type="spellStart"/>
      <w:r>
        <w:t>jm</w:t>
      </w:r>
      <w:proofErr w:type="spellEnd"/>
      <w:r>
        <w:t xml:space="preserve"> mit dem Psalmisten</w:t>
      </w:r>
      <w:r>
        <w:br/>
        <w:t xml:space="preserve">ein </w:t>
      </w:r>
      <w:proofErr w:type="spellStart"/>
      <w:r>
        <w:t>new</w:t>
      </w:r>
      <w:proofErr w:type="spellEnd"/>
      <w:r>
        <w:t xml:space="preserve"> </w:t>
      </w:r>
      <w:proofErr w:type="spellStart"/>
      <w:r>
        <w:t>frölich</w:t>
      </w:r>
      <w:proofErr w:type="spellEnd"/>
      <w:r>
        <w:t xml:space="preserve"> </w:t>
      </w:r>
      <w:proofErr w:type="spellStart"/>
      <w:r>
        <w:t>lied</w:t>
      </w:r>
      <w:proofErr w:type="spellEnd"/>
      <w:r>
        <w:t>,</w:t>
      </w:r>
      <w:r>
        <w:br/>
        <w:t xml:space="preserve">denn aus </w:t>
      </w:r>
      <w:proofErr w:type="spellStart"/>
      <w:r>
        <w:t>grosser</w:t>
      </w:r>
      <w:proofErr w:type="spellEnd"/>
      <w:r>
        <w:t xml:space="preserve"> lieb</w:t>
      </w:r>
      <w:r>
        <w:br/>
        <w:t xml:space="preserve">macht Gott mit </w:t>
      </w:r>
      <w:proofErr w:type="spellStart"/>
      <w:r>
        <w:t>vns</w:t>
      </w:r>
      <w:proofErr w:type="spellEnd"/>
      <w:r>
        <w:t xml:space="preserve"> einen ewigen </w:t>
      </w:r>
      <w:proofErr w:type="spellStart"/>
      <w:r>
        <w:t>frid</w:t>
      </w:r>
      <w:proofErr w:type="spellEnd"/>
      <w:r>
        <w:t>!</w:t>
      </w:r>
      <w:r>
        <w:br/>
        <w:t>Der Son Gottes ist nu kommen,</w:t>
      </w:r>
      <w:r>
        <w:br/>
        <w:t xml:space="preserve">hat </w:t>
      </w:r>
      <w:proofErr w:type="spellStart"/>
      <w:r>
        <w:t>vnser</w:t>
      </w:r>
      <w:proofErr w:type="spellEnd"/>
      <w:r>
        <w:t xml:space="preserve"> </w:t>
      </w:r>
      <w:proofErr w:type="spellStart"/>
      <w:r>
        <w:t>fleysch</w:t>
      </w:r>
      <w:proofErr w:type="spellEnd"/>
      <w:r>
        <w:t xml:space="preserve"> angenommen,</w:t>
      </w:r>
      <w:r>
        <w:br/>
        <w:t>ist hie erschienen,</w:t>
      </w:r>
      <w:r>
        <w:br/>
      </w:r>
      <w:proofErr w:type="spellStart"/>
      <w:r>
        <w:t>vns</w:t>
      </w:r>
      <w:proofErr w:type="spellEnd"/>
      <w:r>
        <w:t xml:space="preserve"> zu </w:t>
      </w:r>
      <w:proofErr w:type="spellStart"/>
      <w:r>
        <w:t>versünen</w:t>
      </w:r>
      <w:proofErr w:type="spellEnd"/>
      <w:r>
        <w:br/>
      </w:r>
      <w:proofErr w:type="spellStart"/>
      <w:r>
        <w:t>vnd</w:t>
      </w:r>
      <w:proofErr w:type="spellEnd"/>
      <w:r>
        <w:t xml:space="preserve"> ewige </w:t>
      </w:r>
      <w:proofErr w:type="spellStart"/>
      <w:r>
        <w:t>klarheyt</w:t>
      </w:r>
      <w:proofErr w:type="spellEnd"/>
      <w:r>
        <w:t xml:space="preserve"> zu verdienen.</w:t>
      </w:r>
      <w:r>
        <w:br/>
        <w:t xml:space="preserve">Er ist kommen, </w:t>
      </w:r>
      <w:proofErr w:type="spellStart"/>
      <w:r>
        <w:t>vns</w:t>
      </w:r>
      <w:proofErr w:type="spellEnd"/>
      <w:r>
        <w:t xml:space="preserve"> zu </w:t>
      </w:r>
      <w:proofErr w:type="spellStart"/>
      <w:r>
        <w:t>heylen</w:t>
      </w:r>
      <w:proofErr w:type="spellEnd"/>
      <w:r>
        <w:br/>
      </w:r>
      <w:proofErr w:type="spellStart"/>
      <w:r>
        <w:t>vnd</w:t>
      </w:r>
      <w:proofErr w:type="spellEnd"/>
      <w:r>
        <w:t xml:space="preserve"> sein gut mit </w:t>
      </w:r>
      <w:proofErr w:type="spellStart"/>
      <w:r>
        <w:t>vns</w:t>
      </w:r>
      <w:proofErr w:type="spellEnd"/>
      <w:r>
        <w:t xml:space="preserve"> zu </w:t>
      </w:r>
      <w:proofErr w:type="spellStart"/>
      <w:r>
        <w:t>teylen</w:t>
      </w:r>
      <w:proofErr w:type="spellEnd"/>
      <w:r>
        <w:t>,</w:t>
      </w:r>
      <w:r>
        <w:br/>
      </w:r>
      <w:proofErr w:type="spellStart"/>
      <w:r>
        <w:t>vns</w:t>
      </w:r>
      <w:proofErr w:type="spellEnd"/>
      <w:r>
        <w:t xml:space="preserve"> zu entbinden</w:t>
      </w:r>
      <w:r>
        <w:br/>
        <w:t xml:space="preserve">von allen </w:t>
      </w:r>
      <w:proofErr w:type="spellStart"/>
      <w:r>
        <w:t>sünden</w:t>
      </w:r>
      <w:proofErr w:type="spellEnd"/>
      <w:r>
        <w:t>,</w:t>
      </w:r>
      <w:r>
        <w:br/>
        <w:t xml:space="preserve">wie </w:t>
      </w:r>
      <w:proofErr w:type="spellStart"/>
      <w:r>
        <w:t>vns</w:t>
      </w:r>
      <w:proofErr w:type="spellEnd"/>
      <w:r>
        <w:t xml:space="preserve"> sein Engel </w:t>
      </w:r>
      <w:proofErr w:type="spellStart"/>
      <w:r>
        <w:t>frölich</w:t>
      </w:r>
      <w:proofErr w:type="spellEnd"/>
      <w:r>
        <w:t xml:space="preserve"> verkünden.</w:t>
      </w:r>
      <w:r>
        <w:br/>
      </w:r>
      <w:proofErr w:type="spellStart"/>
      <w:r>
        <w:t>Dancksagung</w:t>
      </w:r>
      <w:proofErr w:type="spellEnd"/>
      <w:r>
        <w:t xml:space="preserve"> </w:t>
      </w:r>
      <w:proofErr w:type="spellStart"/>
      <w:r>
        <w:t>sey</w:t>
      </w:r>
      <w:proofErr w:type="spellEnd"/>
      <w:r>
        <w:t xml:space="preserve"> Gott,</w:t>
      </w:r>
      <w:r>
        <w:br/>
        <w:t xml:space="preserve">der mit </w:t>
      </w:r>
      <w:proofErr w:type="spellStart"/>
      <w:r>
        <w:t>vns</w:t>
      </w:r>
      <w:proofErr w:type="spellEnd"/>
      <w:r>
        <w:t xml:space="preserve"> durch seinen Son</w:t>
      </w:r>
      <w:r>
        <w:br/>
        <w:t xml:space="preserve">solche </w:t>
      </w:r>
      <w:proofErr w:type="spellStart"/>
      <w:r>
        <w:t>barmhertzigkeyt</w:t>
      </w:r>
      <w:proofErr w:type="spellEnd"/>
      <w:r>
        <w:t xml:space="preserve"> hat </w:t>
      </w:r>
      <w:proofErr w:type="spellStart"/>
      <w:r>
        <w:t>gethan</w:t>
      </w:r>
      <w:proofErr w:type="spellEnd"/>
      <w:r>
        <w:t>!</w:t>
      </w:r>
    </w:p>
    <w:p w14:paraId="27C5B7EB" w14:textId="77777777" w:rsidR="00144456" w:rsidRDefault="00144456" w:rsidP="00144456">
      <w:pPr>
        <w:pStyle w:val="StandardWeb"/>
      </w:pPr>
      <w:proofErr w:type="spellStart"/>
      <w:r>
        <w:t>Frolockt</w:t>
      </w:r>
      <w:proofErr w:type="spellEnd"/>
      <w:r>
        <w:t xml:space="preserve"> </w:t>
      </w:r>
      <w:proofErr w:type="spellStart"/>
      <w:r>
        <w:t>jr</w:t>
      </w:r>
      <w:proofErr w:type="spellEnd"/>
      <w:r>
        <w:t xml:space="preserve"> jungen </w:t>
      </w:r>
      <w:proofErr w:type="spellStart"/>
      <w:r>
        <w:t>vnd</w:t>
      </w:r>
      <w:proofErr w:type="spellEnd"/>
      <w:r>
        <w:t xml:space="preserve"> alten,</w:t>
      </w:r>
      <w:r>
        <w:br/>
        <w:t>denn Gott hat sein Wort gehalten,</w:t>
      </w:r>
      <w:r>
        <w:br/>
        <w:t xml:space="preserve">besucht sein </w:t>
      </w:r>
      <w:proofErr w:type="spellStart"/>
      <w:r>
        <w:t>Erbteyl</w:t>
      </w:r>
      <w:proofErr w:type="spellEnd"/>
      <w:r>
        <w:t>,</w:t>
      </w:r>
      <w:r>
        <w:br/>
      </w:r>
      <w:proofErr w:type="spellStart"/>
      <w:r>
        <w:t>auffgericht</w:t>
      </w:r>
      <w:proofErr w:type="spellEnd"/>
      <w:r>
        <w:t xml:space="preserve"> sein Heyl,</w:t>
      </w:r>
      <w:r>
        <w:br/>
        <w:t xml:space="preserve">gesandt den </w:t>
      </w:r>
      <w:proofErr w:type="spellStart"/>
      <w:r>
        <w:t>verheypnen</w:t>
      </w:r>
      <w:proofErr w:type="spellEnd"/>
      <w:r>
        <w:t xml:space="preserve"> Emanuel!</w:t>
      </w:r>
      <w:r>
        <w:br/>
        <w:t xml:space="preserve">Wer mag was </w:t>
      </w:r>
      <w:proofErr w:type="spellStart"/>
      <w:r>
        <w:t>bessers</w:t>
      </w:r>
      <w:proofErr w:type="spellEnd"/>
      <w:r>
        <w:t xml:space="preserve"> </w:t>
      </w:r>
      <w:proofErr w:type="spellStart"/>
      <w:r>
        <w:t>erdencken</w:t>
      </w:r>
      <w:proofErr w:type="spellEnd"/>
      <w:r>
        <w:t>,</w:t>
      </w:r>
      <w:r>
        <w:br/>
        <w:t xml:space="preserve">das </w:t>
      </w:r>
      <w:proofErr w:type="spellStart"/>
      <w:r>
        <w:t>vns</w:t>
      </w:r>
      <w:proofErr w:type="spellEnd"/>
      <w:r>
        <w:t xml:space="preserve"> Gott </w:t>
      </w:r>
      <w:proofErr w:type="spellStart"/>
      <w:r>
        <w:t>het</w:t>
      </w:r>
      <w:proofErr w:type="spellEnd"/>
      <w:r>
        <w:t xml:space="preserve"> mögen </w:t>
      </w:r>
      <w:proofErr w:type="spellStart"/>
      <w:r>
        <w:t>schencken</w:t>
      </w:r>
      <w:proofErr w:type="spellEnd"/>
      <w:r>
        <w:t>,</w:t>
      </w:r>
      <w:r>
        <w:br/>
        <w:t>denn diesen Heyland,</w:t>
      </w:r>
      <w:r>
        <w:br/>
        <w:t>der Jesus genannt</w:t>
      </w:r>
      <w:r>
        <w:br/>
      </w:r>
      <w:proofErr w:type="spellStart"/>
      <w:r>
        <w:t>vnd</w:t>
      </w:r>
      <w:proofErr w:type="spellEnd"/>
      <w:r>
        <w:t xml:space="preserve"> ein recht </w:t>
      </w:r>
      <w:proofErr w:type="spellStart"/>
      <w:r>
        <w:t>seligmacher</w:t>
      </w:r>
      <w:proofErr w:type="spellEnd"/>
      <w:r>
        <w:t xml:space="preserve"> wird erkannt?</w:t>
      </w:r>
      <w:r>
        <w:br/>
        <w:t xml:space="preserve">Wer </w:t>
      </w:r>
      <w:proofErr w:type="spellStart"/>
      <w:r>
        <w:t>het</w:t>
      </w:r>
      <w:proofErr w:type="spellEnd"/>
      <w:r>
        <w:t xml:space="preserve"> </w:t>
      </w:r>
      <w:proofErr w:type="spellStart"/>
      <w:r>
        <w:t>vns</w:t>
      </w:r>
      <w:proofErr w:type="spellEnd"/>
      <w:r>
        <w:t xml:space="preserve"> sonst können </w:t>
      </w:r>
      <w:proofErr w:type="spellStart"/>
      <w:r>
        <w:t>helffen</w:t>
      </w:r>
      <w:proofErr w:type="spellEnd"/>
      <w:r>
        <w:br/>
      </w:r>
      <w:proofErr w:type="spellStart"/>
      <w:r>
        <w:t>vnd</w:t>
      </w:r>
      <w:proofErr w:type="spellEnd"/>
      <w:r>
        <w:t xml:space="preserve"> </w:t>
      </w:r>
      <w:proofErr w:type="spellStart"/>
      <w:r>
        <w:t>vnsren</w:t>
      </w:r>
      <w:proofErr w:type="spellEnd"/>
      <w:r>
        <w:t xml:space="preserve"> Feind </w:t>
      </w:r>
      <w:proofErr w:type="spellStart"/>
      <w:r>
        <w:t>nider</w:t>
      </w:r>
      <w:proofErr w:type="spellEnd"/>
      <w:r>
        <w:t xml:space="preserve"> </w:t>
      </w:r>
      <w:proofErr w:type="spellStart"/>
      <w:r>
        <w:t>werffen</w:t>
      </w:r>
      <w:proofErr w:type="spellEnd"/>
      <w:r>
        <w:t>,</w:t>
      </w:r>
      <w:r>
        <w:br/>
      </w:r>
      <w:proofErr w:type="spellStart"/>
      <w:r>
        <w:t>vns</w:t>
      </w:r>
      <w:proofErr w:type="spellEnd"/>
      <w:r>
        <w:t xml:space="preserve"> </w:t>
      </w:r>
      <w:proofErr w:type="spellStart"/>
      <w:r>
        <w:t>benedeyen</w:t>
      </w:r>
      <w:proofErr w:type="spellEnd"/>
      <w:r>
        <w:br/>
      </w:r>
      <w:proofErr w:type="spellStart"/>
      <w:r>
        <w:t>vnd</w:t>
      </w:r>
      <w:proofErr w:type="spellEnd"/>
      <w:r>
        <w:t xml:space="preserve"> </w:t>
      </w:r>
      <w:proofErr w:type="spellStart"/>
      <w:r>
        <w:t>gnad</w:t>
      </w:r>
      <w:proofErr w:type="spellEnd"/>
      <w:r>
        <w:t xml:space="preserve"> </w:t>
      </w:r>
      <w:proofErr w:type="spellStart"/>
      <w:r>
        <w:t>verleyhen</w:t>
      </w:r>
      <w:proofErr w:type="spellEnd"/>
      <w:r>
        <w:t>,</w:t>
      </w:r>
      <w:r>
        <w:br/>
      </w:r>
      <w:proofErr w:type="spellStart"/>
      <w:r>
        <w:t>dardurch</w:t>
      </w:r>
      <w:proofErr w:type="spellEnd"/>
      <w:r>
        <w:t xml:space="preserve"> </w:t>
      </w:r>
      <w:proofErr w:type="spellStart"/>
      <w:r>
        <w:t>vns</w:t>
      </w:r>
      <w:proofErr w:type="spellEnd"/>
      <w:r>
        <w:t xml:space="preserve"> von allem </w:t>
      </w:r>
      <w:proofErr w:type="spellStart"/>
      <w:r>
        <w:t>vbel</w:t>
      </w:r>
      <w:proofErr w:type="spellEnd"/>
      <w:r>
        <w:t xml:space="preserve"> </w:t>
      </w:r>
      <w:proofErr w:type="spellStart"/>
      <w:r>
        <w:t>freyen</w:t>
      </w:r>
      <w:proofErr w:type="spellEnd"/>
      <w:r>
        <w:t>?</w:t>
      </w:r>
      <w:r>
        <w:br/>
        <w:t xml:space="preserve">Lob </w:t>
      </w:r>
      <w:proofErr w:type="spellStart"/>
      <w:r>
        <w:t>sey</w:t>
      </w:r>
      <w:proofErr w:type="spellEnd"/>
      <w:r>
        <w:t xml:space="preserve"> Gott!</w:t>
      </w:r>
      <w:r>
        <w:br/>
        <w:t xml:space="preserve">Denn er hat sein </w:t>
      </w:r>
      <w:proofErr w:type="spellStart"/>
      <w:r>
        <w:t>volk</w:t>
      </w:r>
      <w:proofErr w:type="spellEnd"/>
      <w:r>
        <w:t xml:space="preserve"> nicht </w:t>
      </w:r>
      <w:proofErr w:type="spellStart"/>
      <w:r>
        <w:t>verstossen</w:t>
      </w:r>
      <w:proofErr w:type="spellEnd"/>
      <w:r>
        <w:t>,</w:t>
      </w:r>
      <w:r>
        <w:br/>
      </w:r>
      <w:proofErr w:type="spellStart"/>
      <w:r>
        <w:t>sonder</w:t>
      </w:r>
      <w:proofErr w:type="spellEnd"/>
      <w:r>
        <w:t xml:space="preserve"> sein Son </w:t>
      </w:r>
      <w:proofErr w:type="spellStart"/>
      <w:r>
        <w:t>jm</w:t>
      </w:r>
      <w:proofErr w:type="spellEnd"/>
      <w:r>
        <w:t xml:space="preserve"> </w:t>
      </w:r>
      <w:proofErr w:type="spellStart"/>
      <w:r>
        <w:t>helffen</w:t>
      </w:r>
      <w:proofErr w:type="spellEnd"/>
      <w:r>
        <w:t xml:space="preserve"> lassen.</w:t>
      </w:r>
    </w:p>
    <w:p w14:paraId="672D6791" w14:textId="77777777" w:rsidR="00144456" w:rsidRDefault="00144456" w:rsidP="00144456">
      <w:pPr>
        <w:pStyle w:val="StandardWeb"/>
      </w:pPr>
      <w:proofErr w:type="spellStart"/>
      <w:r>
        <w:t>Frewt</w:t>
      </w:r>
      <w:proofErr w:type="spellEnd"/>
      <w:r>
        <w:t xml:space="preserve"> euch heut, </w:t>
      </w:r>
      <w:proofErr w:type="spellStart"/>
      <w:r>
        <w:t>jr</w:t>
      </w:r>
      <w:proofErr w:type="spellEnd"/>
      <w:r>
        <w:t xml:space="preserve"> </w:t>
      </w:r>
      <w:proofErr w:type="spellStart"/>
      <w:r>
        <w:t>außerkornen</w:t>
      </w:r>
      <w:proofErr w:type="spellEnd"/>
      <w:r>
        <w:t>!</w:t>
      </w:r>
      <w:r>
        <w:br/>
      </w:r>
      <w:proofErr w:type="spellStart"/>
      <w:r>
        <w:t>danckt</w:t>
      </w:r>
      <w:proofErr w:type="spellEnd"/>
      <w:r>
        <w:t xml:space="preserve"> Gott, o </w:t>
      </w:r>
      <w:proofErr w:type="spellStart"/>
      <w:r>
        <w:t>jr</w:t>
      </w:r>
      <w:proofErr w:type="spellEnd"/>
      <w:r>
        <w:t xml:space="preserve"> </w:t>
      </w:r>
      <w:proofErr w:type="spellStart"/>
      <w:r>
        <w:t>new</w:t>
      </w:r>
      <w:proofErr w:type="spellEnd"/>
      <w:r>
        <w:t xml:space="preserve"> </w:t>
      </w:r>
      <w:proofErr w:type="spellStart"/>
      <w:r>
        <w:t>gebornen</w:t>
      </w:r>
      <w:proofErr w:type="spellEnd"/>
      <w:r>
        <w:t>!</w:t>
      </w:r>
      <w:r>
        <w:br/>
        <w:t xml:space="preserve">denn </w:t>
      </w:r>
      <w:proofErr w:type="spellStart"/>
      <w:r>
        <w:t>jr</w:t>
      </w:r>
      <w:proofErr w:type="spellEnd"/>
      <w:r>
        <w:t xml:space="preserve"> habt erkannt</w:t>
      </w:r>
      <w:r>
        <w:br/>
        <w:t>den waren Heyland,</w:t>
      </w:r>
      <w:r>
        <w:br/>
      </w:r>
      <w:proofErr w:type="spellStart"/>
      <w:r>
        <w:t>vnd</w:t>
      </w:r>
      <w:proofErr w:type="spellEnd"/>
      <w:r>
        <w:t xml:space="preserve"> seine </w:t>
      </w:r>
      <w:proofErr w:type="spellStart"/>
      <w:r>
        <w:t>gnad</w:t>
      </w:r>
      <w:proofErr w:type="spellEnd"/>
      <w:r>
        <w:t xml:space="preserve"> ist </w:t>
      </w:r>
      <w:proofErr w:type="spellStart"/>
      <w:r>
        <w:t>gantz</w:t>
      </w:r>
      <w:proofErr w:type="spellEnd"/>
      <w:r>
        <w:t xml:space="preserve"> zu euch gewandt.</w:t>
      </w:r>
      <w:r>
        <w:br/>
        <w:t xml:space="preserve">Er hat euch </w:t>
      </w:r>
      <w:proofErr w:type="spellStart"/>
      <w:r>
        <w:t>freundtschafft</w:t>
      </w:r>
      <w:proofErr w:type="spellEnd"/>
      <w:r>
        <w:t xml:space="preserve"> </w:t>
      </w:r>
      <w:proofErr w:type="spellStart"/>
      <w:r>
        <w:t>beweyset</w:t>
      </w:r>
      <w:proofErr w:type="spellEnd"/>
      <w:r>
        <w:t>,</w:t>
      </w:r>
      <w:r>
        <w:br/>
        <w:t xml:space="preserve">seine lieb an euch </w:t>
      </w:r>
      <w:proofErr w:type="spellStart"/>
      <w:r>
        <w:t>gepreyset</w:t>
      </w:r>
      <w:proofErr w:type="spellEnd"/>
      <w:r>
        <w:t>;</w:t>
      </w:r>
      <w:r>
        <w:br/>
      </w:r>
      <w:proofErr w:type="spellStart"/>
      <w:r>
        <w:t>jr</w:t>
      </w:r>
      <w:proofErr w:type="spellEnd"/>
      <w:r>
        <w:t xml:space="preserve"> </w:t>
      </w:r>
      <w:proofErr w:type="spellStart"/>
      <w:r>
        <w:t>waret</w:t>
      </w:r>
      <w:proofErr w:type="spellEnd"/>
      <w:r>
        <w:t xml:space="preserve"> verflucht,</w:t>
      </w:r>
      <w:r>
        <w:br/>
        <w:t>er hat euch besucht</w:t>
      </w:r>
      <w:r>
        <w:br/>
      </w:r>
      <w:proofErr w:type="spellStart"/>
      <w:r>
        <w:t>vnd</w:t>
      </w:r>
      <w:proofErr w:type="spellEnd"/>
      <w:r>
        <w:t xml:space="preserve"> </w:t>
      </w:r>
      <w:proofErr w:type="spellStart"/>
      <w:r>
        <w:t>benedeyt</w:t>
      </w:r>
      <w:proofErr w:type="spellEnd"/>
      <w:r>
        <w:t xml:space="preserve"> durch sein einige </w:t>
      </w:r>
      <w:proofErr w:type="spellStart"/>
      <w:r>
        <w:t>frucht</w:t>
      </w:r>
      <w:proofErr w:type="spellEnd"/>
      <w:r>
        <w:t>.</w:t>
      </w:r>
      <w:r>
        <w:br/>
        <w:t xml:space="preserve">Er hat nicht ewig </w:t>
      </w:r>
      <w:proofErr w:type="spellStart"/>
      <w:r>
        <w:t>gedrewet</w:t>
      </w:r>
      <w:proofErr w:type="spellEnd"/>
      <w:r>
        <w:t>,</w:t>
      </w:r>
      <w:r>
        <w:br/>
      </w:r>
      <w:proofErr w:type="spellStart"/>
      <w:r>
        <w:t>sonder</w:t>
      </w:r>
      <w:proofErr w:type="spellEnd"/>
      <w:r>
        <w:t xml:space="preserve"> euch höchlich </w:t>
      </w:r>
      <w:proofErr w:type="spellStart"/>
      <w:r>
        <w:t>erfrewet</w:t>
      </w:r>
      <w:proofErr w:type="spellEnd"/>
      <w:r>
        <w:t>,</w:t>
      </w:r>
      <w:r>
        <w:br/>
        <w:t>lest nu verkünden</w:t>
      </w:r>
      <w:r>
        <w:br/>
      </w:r>
      <w:proofErr w:type="spellStart"/>
      <w:r>
        <w:t>Ablaß</w:t>
      </w:r>
      <w:proofErr w:type="spellEnd"/>
      <w:r>
        <w:t xml:space="preserve"> der </w:t>
      </w:r>
      <w:proofErr w:type="spellStart"/>
      <w:r>
        <w:t>sünden</w:t>
      </w:r>
      <w:proofErr w:type="spellEnd"/>
      <w:r>
        <w:br/>
      </w:r>
      <w:proofErr w:type="spellStart"/>
      <w:r>
        <w:t>vnd</w:t>
      </w:r>
      <w:proofErr w:type="spellEnd"/>
      <w:r>
        <w:t xml:space="preserve"> sich </w:t>
      </w:r>
      <w:proofErr w:type="spellStart"/>
      <w:r>
        <w:t>barmhertzig</w:t>
      </w:r>
      <w:proofErr w:type="spellEnd"/>
      <w:r>
        <w:t xml:space="preserve"> </w:t>
      </w:r>
      <w:proofErr w:type="spellStart"/>
      <w:r>
        <w:t>vnd</w:t>
      </w:r>
      <w:proofErr w:type="spellEnd"/>
      <w:r>
        <w:t xml:space="preserve"> mild erfinden.</w:t>
      </w:r>
      <w:r>
        <w:br/>
      </w:r>
      <w:proofErr w:type="spellStart"/>
      <w:r>
        <w:t>Danck</w:t>
      </w:r>
      <w:proofErr w:type="spellEnd"/>
      <w:r>
        <w:t xml:space="preserve"> </w:t>
      </w:r>
      <w:proofErr w:type="spellStart"/>
      <w:r>
        <w:t>vnd</w:t>
      </w:r>
      <w:proofErr w:type="spellEnd"/>
      <w:r>
        <w:t xml:space="preserve"> </w:t>
      </w:r>
      <w:proofErr w:type="spellStart"/>
      <w:r>
        <w:t>preyß</w:t>
      </w:r>
      <w:proofErr w:type="spellEnd"/>
      <w:r>
        <w:t xml:space="preserve"> </w:t>
      </w:r>
      <w:proofErr w:type="spellStart"/>
      <w:r>
        <w:t>sey</w:t>
      </w:r>
      <w:proofErr w:type="spellEnd"/>
      <w:r>
        <w:t xml:space="preserve"> Gott</w:t>
      </w:r>
      <w:r>
        <w:br/>
        <w:t xml:space="preserve">dem Vater zu aller </w:t>
      </w:r>
      <w:proofErr w:type="spellStart"/>
      <w:r>
        <w:t>zeyt</w:t>
      </w:r>
      <w:proofErr w:type="spellEnd"/>
      <w:r>
        <w:t>,</w:t>
      </w:r>
      <w:r>
        <w:br/>
        <w:t xml:space="preserve">der sein </w:t>
      </w:r>
      <w:proofErr w:type="spellStart"/>
      <w:r>
        <w:t>volck</w:t>
      </w:r>
      <w:proofErr w:type="spellEnd"/>
      <w:r>
        <w:t xml:space="preserve"> durch Christum </w:t>
      </w:r>
      <w:proofErr w:type="spellStart"/>
      <w:r>
        <w:t>benedeyt</w:t>
      </w:r>
      <w:proofErr w:type="spellEnd"/>
      <w:r>
        <w:t>.</w:t>
      </w:r>
    </w:p>
    <w:p w14:paraId="53EB2487" w14:textId="77777777" w:rsidR="00144456" w:rsidRDefault="00144456" w:rsidP="00144456">
      <w:pPr>
        <w:pStyle w:val="StandardWeb"/>
      </w:pPr>
      <w:proofErr w:type="spellStart"/>
      <w:r>
        <w:t>Preyset</w:t>
      </w:r>
      <w:proofErr w:type="spellEnd"/>
      <w:r>
        <w:t xml:space="preserve"> Gott, o lieben Kinder,</w:t>
      </w:r>
      <w:r>
        <w:br/>
      </w:r>
      <w:proofErr w:type="spellStart"/>
      <w:r>
        <w:t>vnd</w:t>
      </w:r>
      <w:proofErr w:type="spellEnd"/>
      <w:r>
        <w:t xml:space="preserve"> Christum, den </w:t>
      </w:r>
      <w:proofErr w:type="spellStart"/>
      <w:r>
        <w:t>trost</w:t>
      </w:r>
      <w:proofErr w:type="spellEnd"/>
      <w:r>
        <w:t xml:space="preserve"> der Sünder,</w:t>
      </w:r>
      <w:r>
        <w:br/>
        <w:t xml:space="preserve">der euch von </w:t>
      </w:r>
      <w:proofErr w:type="spellStart"/>
      <w:r>
        <w:t>torheyt</w:t>
      </w:r>
      <w:proofErr w:type="spellEnd"/>
      <w:r>
        <w:br/>
      </w:r>
      <w:proofErr w:type="spellStart"/>
      <w:r>
        <w:t>gefürt</w:t>
      </w:r>
      <w:proofErr w:type="spellEnd"/>
      <w:r>
        <w:t xml:space="preserve"> zur </w:t>
      </w:r>
      <w:proofErr w:type="spellStart"/>
      <w:r>
        <w:t>warheyt</w:t>
      </w:r>
      <w:proofErr w:type="spellEnd"/>
      <w:r>
        <w:t>,</w:t>
      </w:r>
      <w:r>
        <w:br/>
      </w:r>
      <w:proofErr w:type="spellStart"/>
      <w:r>
        <w:t>verheyst</w:t>
      </w:r>
      <w:proofErr w:type="spellEnd"/>
      <w:r>
        <w:t xml:space="preserve"> </w:t>
      </w:r>
      <w:proofErr w:type="spellStart"/>
      <w:r>
        <w:t>vnd</w:t>
      </w:r>
      <w:proofErr w:type="spellEnd"/>
      <w:r>
        <w:t xml:space="preserve"> </w:t>
      </w:r>
      <w:proofErr w:type="spellStart"/>
      <w:r>
        <w:t>gibet</w:t>
      </w:r>
      <w:proofErr w:type="spellEnd"/>
      <w:r>
        <w:t xml:space="preserve"> ewige </w:t>
      </w:r>
      <w:proofErr w:type="spellStart"/>
      <w:r>
        <w:t>klarheyt</w:t>
      </w:r>
      <w:proofErr w:type="spellEnd"/>
      <w:r>
        <w:t>.</w:t>
      </w:r>
      <w:r>
        <w:br/>
        <w:t xml:space="preserve">Lobsinget dem Herrn mit </w:t>
      </w:r>
      <w:proofErr w:type="spellStart"/>
      <w:r>
        <w:t>freuden</w:t>
      </w:r>
      <w:proofErr w:type="spellEnd"/>
      <w:r>
        <w:br/>
      </w:r>
      <w:proofErr w:type="spellStart"/>
      <w:r>
        <w:t>vnd</w:t>
      </w:r>
      <w:proofErr w:type="spellEnd"/>
      <w:r>
        <w:t xml:space="preserve"> </w:t>
      </w:r>
      <w:proofErr w:type="spellStart"/>
      <w:r>
        <w:t>preyset</w:t>
      </w:r>
      <w:proofErr w:type="spellEnd"/>
      <w:r>
        <w:t xml:space="preserve"> das </w:t>
      </w:r>
      <w:proofErr w:type="spellStart"/>
      <w:r>
        <w:t>liecht</w:t>
      </w:r>
      <w:proofErr w:type="spellEnd"/>
      <w:r>
        <w:t xml:space="preserve"> der Heyden,</w:t>
      </w:r>
      <w:r>
        <w:br/>
      </w:r>
      <w:proofErr w:type="spellStart"/>
      <w:r>
        <w:t>welchs</w:t>
      </w:r>
      <w:proofErr w:type="spellEnd"/>
      <w:r>
        <w:t xml:space="preserve"> am </w:t>
      </w:r>
      <w:proofErr w:type="spellStart"/>
      <w:r>
        <w:t>tunckeln</w:t>
      </w:r>
      <w:proofErr w:type="spellEnd"/>
      <w:r>
        <w:t xml:space="preserve"> </w:t>
      </w:r>
      <w:proofErr w:type="spellStart"/>
      <w:r>
        <w:t>ort</w:t>
      </w:r>
      <w:proofErr w:type="spellEnd"/>
      <w:r>
        <w:br/>
        <w:t>leuchtet durch sein Wort,</w:t>
      </w:r>
      <w:r>
        <w:br/>
        <w:t xml:space="preserve">den </w:t>
      </w:r>
      <w:proofErr w:type="spellStart"/>
      <w:r>
        <w:t>außerwelten</w:t>
      </w:r>
      <w:proofErr w:type="spellEnd"/>
      <w:r>
        <w:t xml:space="preserve"> zur </w:t>
      </w:r>
      <w:proofErr w:type="spellStart"/>
      <w:r>
        <w:t>newen</w:t>
      </w:r>
      <w:proofErr w:type="spellEnd"/>
      <w:r>
        <w:t xml:space="preserve"> </w:t>
      </w:r>
      <w:proofErr w:type="spellStart"/>
      <w:r>
        <w:t>geburt</w:t>
      </w:r>
      <w:proofErr w:type="spellEnd"/>
      <w:r>
        <w:t>.</w:t>
      </w:r>
      <w:r>
        <w:br/>
      </w:r>
      <w:proofErr w:type="spellStart"/>
      <w:r>
        <w:t>Rhümet</w:t>
      </w:r>
      <w:proofErr w:type="spellEnd"/>
      <w:r>
        <w:t xml:space="preserve"> Gott, alle </w:t>
      </w:r>
      <w:proofErr w:type="spellStart"/>
      <w:r>
        <w:t>gemeynen</w:t>
      </w:r>
      <w:proofErr w:type="spellEnd"/>
      <w:r>
        <w:t>,</w:t>
      </w:r>
      <w:r>
        <w:br/>
        <w:t xml:space="preserve">habt </w:t>
      </w:r>
      <w:proofErr w:type="spellStart"/>
      <w:r>
        <w:t>lust</w:t>
      </w:r>
      <w:proofErr w:type="spellEnd"/>
      <w:r>
        <w:t xml:space="preserve"> an Christo, dem </w:t>
      </w:r>
      <w:proofErr w:type="spellStart"/>
      <w:r>
        <w:t>reynen</w:t>
      </w:r>
      <w:proofErr w:type="spellEnd"/>
      <w:r>
        <w:t>,</w:t>
      </w:r>
      <w:r>
        <w:br/>
        <w:t xml:space="preserve">last </w:t>
      </w:r>
      <w:proofErr w:type="spellStart"/>
      <w:r>
        <w:t>jm</w:t>
      </w:r>
      <w:proofErr w:type="spellEnd"/>
      <w:r>
        <w:t xml:space="preserve"> den </w:t>
      </w:r>
      <w:proofErr w:type="spellStart"/>
      <w:r>
        <w:t>vorgangk</w:t>
      </w:r>
      <w:proofErr w:type="spellEnd"/>
      <w:r>
        <w:t>,</w:t>
      </w:r>
      <w:r>
        <w:br/>
        <w:t xml:space="preserve">sagt </w:t>
      </w:r>
      <w:proofErr w:type="spellStart"/>
      <w:r>
        <w:t>jm</w:t>
      </w:r>
      <w:proofErr w:type="spellEnd"/>
      <w:r>
        <w:t xml:space="preserve"> lob </w:t>
      </w:r>
      <w:proofErr w:type="spellStart"/>
      <w:r>
        <w:t>vnd</w:t>
      </w:r>
      <w:proofErr w:type="spellEnd"/>
      <w:r>
        <w:t xml:space="preserve"> </w:t>
      </w:r>
      <w:proofErr w:type="spellStart"/>
      <w:r>
        <w:t>danck</w:t>
      </w:r>
      <w:proofErr w:type="spellEnd"/>
      <w:r>
        <w:br/>
      </w:r>
      <w:proofErr w:type="spellStart"/>
      <w:r>
        <w:t>vnd</w:t>
      </w:r>
      <w:proofErr w:type="spellEnd"/>
      <w:r>
        <w:t xml:space="preserve"> singet </w:t>
      </w:r>
      <w:proofErr w:type="spellStart"/>
      <w:r>
        <w:t>frölich</w:t>
      </w:r>
      <w:proofErr w:type="spellEnd"/>
      <w:r>
        <w:t xml:space="preserve"> der Engel </w:t>
      </w:r>
      <w:proofErr w:type="spellStart"/>
      <w:r>
        <w:t>gesangk</w:t>
      </w:r>
      <w:proofErr w:type="spellEnd"/>
      <w:r>
        <w:t>:</w:t>
      </w:r>
      <w:r>
        <w:br/>
      </w:r>
      <w:proofErr w:type="spellStart"/>
      <w:r>
        <w:t>Preyß</w:t>
      </w:r>
      <w:proofErr w:type="spellEnd"/>
      <w:r>
        <w:t xml:space="preserve"> </w:t>
      </w:r>
      <w:proofErr w:type="spellStart"/>
      <w:r>
        <w:t>sey</w:t>
      </w:r>
      <w:proofErr w:type="spellEnd"/>
      <w:r>
        <w:t xml:space="preserve"> Gott!</w:t>
      </w:r>
      <w:r>
        <w:br/>
      </w:r>
      <w:proofErr w:type="spellStart"/>
      <w:r>
        <w:t>auff</w:t>
      </w:r>
      <w:proofErr w:type="spellEnd"/>
      <w:r>
        <w:t xml:space="preserve"> erden </w:t>
      </w:r>
      <w:proofErr w:type="spellStart"/>
      <w:r>
        <w:t>sey</w:t>
      </w:r>
      <w:proofErr w:type="spellEnd"/>
      <w:r>
        <w:t xml:space="preserve"> </w:t>
      </w:r>
      <w:proofErr w:type="spellStart"/>
      <w:r>
        <w:t>frid</w:t>
      </w:r>
      <w:proofErr w:type="spellEnd"/>
      <w:r>
        <w:t xml:space="preserve">, </w:t>
      </w:r>
      <w:proofErr w:type="spellStart"/>
      <w:r>
        <w:t>vnd</w:t>
      </w:r>
      <w:proofErr w:type="spellEnd"/>
      <w:r>
        <w:t xml:space="preserve"> </w:t>
      </w:r>
      <w:proofErr w:type="spellStart"/>
      <w:r>
        <w:t>vns</w:t>
      </w:r>
      <w:proofErr w:type="spellEnd"/>
      <w:r>
        <w:t xml:space="preserve"> allen</w:t>
      </w:r>
      <w:r>
        <w:br/>
      </w:r>
      <w:proofErr w:type="spellStart"/>
      <w:r>
        <w:t>inn</w:t>
      </w:r>
      <w:proofErr w:type="spellEnd"/>
      <w:r>
        <w:t xml:space="preserve"> Christo </w:t>
      </w:r>
      <w:proofErr w:type="spellStart"/>
      <w:r>
        <w:t>hertzlich</w:t>
      </w:r>
      <w:proofErr w:type="spellEnd"/>
      <w:r>
        <w:t xml:space="preserve"> </w:t>
      </w:r>
      <w:proofErr w:type="spellStart"/>
      <w:r>
        <w:t>wolgefallen</w:t>
      </w:r>
      <w:proofErr w:type="spellEnd"/>
      <w:r>
        <w:t>!</w:t>
      </w:r>
      <w:r>
        <w:br/>
        <w:t>Amen.</w:t>
      </w:r>
    </w:p>
    <w:p w14:paraId="7EE53CBC" w14:textId="77777777" w:rsidR="00144456" w:rsidRDefault="00144456" w:rsidP="00144456">
      <w:pPr>
        <w:pStyle w:val="berschrift1"/>
      </w:pPr>
      <w:proofErr w:type="spellStart"/>
      <w:r>
        <w:t>MEnschen</w:t>
      </w:r>
      <w:proofErr w:type="spellEnd"/>
      <w:r>
        <w:t xml:space="preserve"> </w:t>
      </w:r>
      <w:proofErr w:type="spellStart"/>
      <w:r>
        <w:t>kind</w:t>
      </w:r>
      <w:proofErr w:type="spellEnd"/>
      <w:r>
        <w:t xml:space="preserve">, </w:t>
      </w:r>
      <w:proofErr w:type="spellStart"/>
      <w:r>
        <w:t>merck</w:t>
      </w:r>
      <w:proofErr w:type="spellEnd"/>
      <w:r>
        <w:t xml:space="preserve"> eben</w:t>
      </w:r>
    </w:p>
    <w:p w14:paraId="3B57F581" w14:textId="77777777" w:rsidR="00144456" w:rsidRPr="004A79F4" w:rsidRDefault="00144456" w:rsidP="00144456">
      <w:pPr>
        <w:rPr>
          <w:b/>
        </w:rPr>
      </w:pPr>
      <w:r w:rsidRPr="004A79F4">
        <w:rPr>
          <w:b/>
        </w:rPr>
        <w:t xml:space="preserve">Aue </w:t>
      </w:r>
      <w:proofErr w:type="spellStart"/>
      <w:r w:rsidRPr="004A79F4">
        <w:rPr>
          <w:b/>
        </w:rPr>
        <w:t>Hierachia</w:t>
      </w:r>
      <w:proofErr w:type="spellEnd"/>
    </w:p>
    <w:p w14:paraId="38721D6C" w14:textId="77777777" w:rsidR="00144456" w:rsidRDefault="00144456" w:rsidP="00144456">
      <w:pPr>
        <w:pStyle w:val="StandardWeb"/>
      </w:pPr>
      <w:proofErr w:type="spellStart"/>
      <w:r>
        <w:t>MEnschen</w:t>
      </w:r>
      <w:proofErr w:type="spellEnd"/>
      <w:r>
        <w:t xml:space="preserve"> </w:t>
      </w:r>
      <w:proofErr w:type="spellStart"/>
      <w:r>
        <w:t>kind</w:t>
      </w:r>
      <w:proofErr w:type="spellEnd"/>
      <w:r>
        <w:t xml:space="preserve">, </w:t>
      </w:r>
      <w:proofErr w:type="spellStart"/>
      <w:r>
        <w:t>merck</w:t>
      </w:r>
      <w:proofErr w:type="spellEnd"/>
      <w:r>
        <w:t xml:space="preserve"> eben,</w:t>
      </w:r>
      <w:r>
        <w:br/>
        <w:t xml:space="preserve">was da </w:t>
      </w:r>
      <w:proofErr w:type="spellStart"/>
      <w:r>
        <w:t>sey</w:t>
      </w:r>
      <w:proofErr w:type="spellEnd"/>
      <w:r>
        <w:t xml:space="preserve"> dein leben!</w:t>
      </w:r>
      <w:r>
        <w:br/>
      </w:r>
      <w:proofErr w:type="spellStart"/>
      <w:r>
        <w:t>warumb</w:t>
      </w:r>
      <w:proofErr w:type="spellEnd"/>
      <w:r>
        <w:t xml:space="preserve"> Gott seinen Son</w:t>
      </w:r>
      <w:r>
        <w:br/>
        <w:t>gesandt vom höchsten thron,</w:t>
      </w:r>
      <w:r>
        <w:br/>
        <w:t xml:space="preserve">hat lassen </w:t>
      </w:r>
      <w:proofErr w:type="spellStart"/>
      <w:r>
        <w:t>mensch</w:t>
      </w:r>
      <w:proofErr w:type="spellEnd"/>
      <w:r>
        <w:t xml:space="preserve"> werden</w:t>
      </w:r>
      <w:r>
        <w:br/>
        <w:t xml:space="preserve">hie </w:t>
      </w:r>
      <w:proofErr w:type="spellStart"/>
      <w:r>
        <w:t>auff</w:t>
      </w:r>
      <w:proofErr w:type="spellEnd"/>
      <w:r>
        <w:t xml:space="preserve"> dieser Erden.</w:t>
      </w:r>
    </w:p>
    <w:p w14:paraId="0CDF7D9F" w14:textId="77777777" w:rsidR="00144456" w:rsidRDefault="00144456" w:rsidP="00144456">
      <w:pPr>
        <w:pStyle w:val="StandardWeb"/>
      </w:pPr>
      <w:proofErr w:type="spellStart"/>
      <w:r>
        <w:t>Nemlich</w:t>
      </w:r>
      <w:proofErr w:type="spellEnd"/>
      <w:r>
        <w:t xml:space="preserve">, das er </w:t>
      </w:r>
      <w:proofErr w:type="spellStart"/>
      <w:r>
        <w:t>leret</w:t>
      </w:r>
      <w:proofErr w:type="spellEnd"/>
      <w:r>
        <w:t>,</w:t>
      </w:r>
      <w:r>
        <w:br/>
        <w:t xml:space="preserve">dich zu sich </w:t>
      </w:r>
      <w:proofErr w:type="spellStart"/>
      <w:r>
        <w:t>bekeret</w:t>
      </w:r>
      <w:proofErr w:type="spellEnd"/>
      <w:r>
        <w:t>,</w:t>
      </w:r>
      <w:r>
        <w:br/>
        <w:t>für deine schuld stürbe,</w:t>
      </w:r>
      <w:r>
        <w:br/>
        <w:t xml:space="preserve">dir </w:t>
      </w:r>
      <w:proofErr w:type="spellStart"/>
      <w:r>
        <w:t>genad</w:t>
      </w:r>
      <w:proofErr w:type="spellEnd"/>
      <w:r>
        <w:t xml:space="preserve"> erwürbe,</w:t>
      </w:r>
      <w:r>
        <w:br/>
        <w:t xml:space="preserve">dich vor Gott </w:t>
      </w:r>
      <w:proofErr w:type="spellStart"/>
      <w:r>
        <w:t>vertrette</w:t>
      </w:r>
      <w:proofErr w:type="spellEnd"/>
      <w:r>
        <w:br/>
      </w:r>
      <w:proofErr w:type="spellStart"/>
      <w:r>
        <w:t>vnd</w:t>
      </w:r>
      <w:proofErr w:type="spellEnd"/>
      <w:r>
        <w:t xml:space="preserve"> </w:t>
      </w:r>
      <w:proofErr w:type="spellStart"/>
      <w:r>
        <w:t>stetz</w:t>
      </w:r>
      <w:proofErr w:type="spellEnd"/>
      <w:r>
        <w:t xml:space="preserve"> für dich bete.</w:t>
      </w:r>
    </w:p>
    <w:p w14:paraId="74E2F7E1" w14:textId="77777777" w:rsidR="00144456" w:rsidRDefault="00144456" w:rsidP="00144456">
      <w:pPr>
        <w:pStyle w:val="StandardWeb"/>
      </w:pPr>
      <w:proofErr w:type="spellStart"/>
      <w:r>
        <w:t>Vnd</w:t>
      </w:r>
      <w:proofErr w:type="spellEnd"/>
      <w:r>
        <w:t xml:space="preserve"> das er durch sein </w:t>
      </w:r>
      <w:proofErr w:type="spellStart"/>
      <w:r>
        <w:t>geyst</w:t>
      </w:r>
      <w:proofErr w:type="spellEnd"/>
      <w:r>
        <w:t>,</w:t>
      </w:r>
      <w:r>
        <w:br/>
        <w:t xml:space="preserve">den er </w:t>
      </w:r>
      <w:proofErr w:type="spellStart"/>
      <w:r>
        <w:t>einn</w:t>
      </w:r>
      <w:proofErr w:type="spellEnd"/>
      <w:r>
        <w:t xml:space="preserve"> </w:t>
      </w:r>
      <w:proofErr w:type="spellStart"/>
      <w:r>
        <w:t>tröster</w:t>
      </w:r>
      <w:proofErr w:type="spellEnd"/>
      <w:r>
        <w:t xml:space="preserve"> </w:t>
      </w:r>
      <w:proofErr w:type="spellStart"/>
      <w:r>
        <w:t>heyst</w:t>
      </w:r>
      <w:proofErr w:type="spellEnd"/>
      <w:r>
        <w:t>,</w:t>
      </w:r>
      <w:r>
        <w:br/>
      </w:r>
      <w:proofErr w:type="spellStart"/>
      <w:r>
        <w:t>vnd</w:t>
      </w:r>
      <w:proofErr w:type="spellEnd"/>
      <w:r>
        <w:t xml:space="preserve"> durch sein </w:t>
      </w:r>
      <w:proofErr w:type="spellStart"/>
      <w:r>
        <w:t>wort</w:t>
      </w:r>
      <w:proofErr w:type="spellEnd"/>
      <w:r>
        <w:t xml:space="preserve">, </w:t>
      </w:r>
      <w:proofErr w:type="spellStart"/>
      <w:r>
        <w:t>kommmen</w:t>
      </w:r>
      <w:proofErr w:type="spellEnd"/>
      <w:r>
        <w:br/>
        <w:t xml:space="preserve">dir zu </w:t>
      </w:r>
      <w:proofErr w:type="spellStart"/>
      <w:r>
        <w:t>trost</w:t>
      </w:r>
      <w:proofErr w:type="spellEnd"/>
      <w:r>
        <w:t xml:space="preserve"> </w:t>
      </w:r>
      <w:proofErr w:type="spellStart"/>
      <w:r>
        <w:t>vnd</w:t>
      </w:r>
      <w:proofErr w:type="spellEnd"/>
      <w:r>
        <w:t xml:space="preserve"> frommen,</w:t>
      </w:r>
      <w:r>
        <w:br/>
        <w:t xml:space="preserve">möcht in deinem </w:t>
      </w:r>
      <w:proofErr w:type="spellStart"/>
      <w:r>
        <w:t>hertzen</w:t>
      </w:r>
      <w:proofErr w:type="spellEnd"/>
      <w:r>
        <w:br/>
      </w:r>
      <w:proofErr w:type="spellStart"/>
      <w:r>
        <w:t>wonen</w:t>
      </w:r>
      <w:proofErr w:type="spellEnd"/>
      <w:r>
        <w:t xml:space="preserve"> </w:t>
      </w:r>
      <w:proofErr w:type="spellStart"/>
      <w:r>
        <w:t>one</w:t>
      </w:r>
      <w:proofErr w:type="spellEnd"/>
      <w:r>
        <w:t xml:space="preserve"> </w:t>
      </w:r>
      <w:proofErr w:type="spellStart"/>
      <w:r>
        <w:t>schmertzen</w:t>
      </w:r>
      <w:proofErr w:type="spellEnd"/>
      <w:r>
        <w:t>.</w:t>
      </w:r>
    </w:p>
    <w:p w14:paraId="424C58A4" w14:textId="77777777" w:rsidR="00144456" w:rsidRDefault="00144456" w:rsidP="00144456">
      <w:pPr>
        <w:pStyle w:val="StandardWeb"/>
      </w:pPr>
      <w:proofErr w:type="spellStart"/>
      <w:r>
        <w:t>Ey</w:t>
      </w:r>
      <w:proofErr w:type="spellEnd"/>
      <w:r>
        <w:t xml:space="preserve">, gib </w:t>
      </w:r>
      <w:proofErr w:type="spellStart"/>
      <w:r>
        <w:t>stat</w:t>
      </w:r>
      <w:proofErr w:type="spellEnd"/>
      <w:r>
        <w:t xml:space="preserve"> diesem </w:t>
      </w:r>
      <w:proofErr w:type="spellStart"/>
      <w:r>
        <w:t>geyst</w:t>
      </w:r>
      <w:proofErr w:type="spellEnd"/>
      <w:r>
        <w:t>,</w:t>
      </w:r>
      <w:r>
        <w:br/>
      </w:r>
      <w:proofErr w:type="spellStart"/>
      <w:r>
        <w:t>vnd</w:t>
      </w:r>
      <w:proofErr w:type="spellEnd"/>
      <w:r>
        <w:t xml:space="preserve"> </w:t>
      </w:r>
      <w:proofErr w:type="spellStart"/>
      <w:r>
        <w:t>thu</w:t>
      </w:r>
      <w:proofErr w:type="spellEnd"/>
      <w:r>
        <w:t xml:space="preserve"> was dich Gott </w:t>
      </w:r>
      <w:proofErr w:type="spellStart"/>
      <w:r>
        <w:t>heyst</w:t>
      </w:r>
      <w:proofErr w:type="spellEnd"/>
      <w:r>
        <w:t>,</w:t>
      </w:r>
      <w:r>
        <w:br/>
        <w:t xml:space="preserve">öffne des </w:t>
      </w:r>
      <w:proofErr w:type="spellStart"/>
      <w:r>
        <w:t>hertzens</w:t>
      </w:r>
      <w:proofErr w:type="spellEnd"/>
      <w:r>
        <w:t xml:space="preserve"> </w:t>
      </w:r>
      <w:proofErr w:type="spellStart"/>
      <w:r>
        <w:t>pfort</w:t>
      </w:r>
      <w:proofErr w:type="spellEnd"/>
      <w:r>
        <w:t>,</w:t>
      </w:r>
      <w:r>
        <w:br/>
        <w:t xml:space="preserve">das Christus durch sein </w:t>
      </w:r>
      <w:proofErr w:type="spellStart"/>
      <w:r>
        <w:t>wort</w:t>
      </w:r>
      <w:proofErr w:type="spellEnd"/>
      <w:r>
        <w:br/>
        <w:t>in dich möge kommen</w:t>
      </w:r>
      <w:r>
        <w:br/>
      </w:r>
      <w:proofErr w:type="spellStart"/>
      <w:r>
        <w:t>vnd</w:t>
      </w:r>
      <w:proofErr w:type="spellEnd"/>
      <w:r>
        <w:t xml:space="preserve"> stets in dir </w:t>
      </w:r>
      <w:proofErr w:type="spellStart"/>
      <w:r>
        <w:t>wonen</w:t>
      </w:r>
      <w:proofErr w:type="spellEnd"/>
      <w:r>
        <w:t>.</w:t>
      </w:r>
    </w:p>
    <w:p w14:paraId="05F1669F" w14:textId="77777777" w:rsidR="00144456" w:rsidRDefault="00144456" w:rsidP="00144456">
      <w:pPr>
        <w:pStyle w:val="StandardWeb"/>
      </w:pPr>
      <w:proofErr w:type="spellStart"/>
      <w:r>
        <w:t>Alß</w:t>
      </w:r>
      <w:proofErr w:type="spellEnd"/>
      <w:r>
        <w:t xml:space="preserve"> dann sich gar eben,</w:t>
      </w:r>
      <w:r>
        <w:br/>
        <w:t>das du dich ergeben</w:t>
      </w:r>
      <w:r>
        <w:br/>
        <w:t>in gottselig leben,</w:t>
      </w:r>
      <w:r>
        <w:br/>
      </w:r>
      <w:proofErr w:type="spellStart"/>
      <w:r>
        <w:t>jnt</w:t>
      </w:r>
      <w:proofErr w:type="spellEnd"/>
      <w:r>
        <w:t xml:space="preserve"> nicht wider streben,</w:t>
      </w:r>
      <w:r>
        <w:br/>
      </w:r>
      <w:proofErr w:type="spellStart"/>
      <w:r>
        <w:t>sonder</w:t>
      </w:r>
      <w:proofErr w:type="spellEnd"/>
      <w:r>
        <w:t xml:space="preserve"> seinen willen</w:t>
      </w:r>
      <w:r>
        <w:br/>
      </w:r>
      <w:proofErr w:type="spellStart"/>
      <w:r>
        <w:t>allzeyt</w:t>
      </w:r>
      <w:proofErr w:type="spellEnd"/>
      <w:r>
        <w:t xml:space="preserve"> wirst erfüllen;</w:t>
      </w:r>
    </w:p>
    <w:p w14:paraId="18FA897A" w14:textId="77777777" w:rsidR="00144456" w:rsidRDefault="00144456" w:rsidP="00144456">
      <w:pPr>
        <w:pStyle w:val="StandardWeb"/>
      </w:pPr>
      <w:r>
        <w:t xml:space="preserve">Seine lieb </w:t>
      </w:r>
      <w:proofErr w:type="spellStart"/>
      <w:r>
        <w:t>beweysen</w:t>
      </w:r>
      <w:proofErr w:type="spellEnd"/>
      <w:r>
        <w:t>,</w:t>
      </w:r>
      <w:r>
        <w:br/>
        <w:t xml:space="preserve">mit der </w:t>
      </w:r>
      <w:proofErr w:type="spellStart"/>
      <w:r>
        <w:t>that</w:t>
      </w:r>
      <w:proofErr w:type="spellEnd"/>
      <w:r>
        <w:t xml:space="preserve"> </w:t>
      </w:r>
      <w:proofErr w:type="spellStart"/>
      <w:r>
        <w:t>jn</w:t>
      </w:r>
      <w:proofErr w:type="spellEnd"/>
      <w:r>
        <w:t xml:space="preserve"> </w:t>
      </w:r>
      <w:proofErr w:type="spellStart"/>
      <w:r>
        <w:t>preysen</w:t>
      </w:r>
      <w:proofErr w:type="spellEnd"/>
      <w:r>
        <w:t>,</w:t>
      </w:r>
      <w:r>
        <w:br/>
      </w:r>
      <w:proofErr w:type="spellStart"/>
      <w:r>
        <w:t>stetz</w:t>
      </w:r>
      <w:proofErr w:type="spellEnd"/>
      <w:r>
        <w:t xml:space="preserve"> in allen </w:t>
      </w:r>
      <w:proofErr w:type="spellStart"/>
      <w:r>
        <w:t>sachen</w:t>
      </w:r>
      <w:proofErr w:type="spellEnd"/>
      <w:r>
        <w:br/>
        <w:t xml:space="preserve">munter sein </w:t>
      </w:r>
      <w:proofErr w:type="spellStart"/>
      <w:r>
        <w:t>vnd</w:t>
      </w:r>
      <w:proofErr w:type="spellEnd"/>
      <w:r>
        <w:t xml:space="preserve"> wachen,</w:t>
      </w:r>
      <w:r>
        <w:br/>
        <w:t xml:space="preserve">das du </w:t>
      </w:r>
      <w:proofErr w:type="spellStart"/>
      <w:r>
        <w:t>jm</w:t>
      </w:r>
      <w:proofErr w:type="spellEnd"/>
      <w:r>
        <w:t xml:space="preserve"> in allem</w:t>
      </w:r>
      <w:r>
        <w:br/>
        <w:t xml:space="preserve">möchtest </w:t>
      </w:r>
      <w:proofErr w:type="spellStart"/>
      <w:r>
        <w:t>wolgefallen</w:t>
      </w:r>
      <w:proofErr w:type="spellEnd"/>
      <w:r>
        <w:t>.</w:t>
      </w:r>
    </w:p>
    <w:p w14:paraId="5E78CB22" w14:textId="77777777" w:rsidR="00144456" w:rsidRDefault="00144456" w:rsidP="00144456">
      <w:pPr>
        <w:pStyle w:val="StandardWeb"/>
      </w:pPr>
      <w:r>
        <w:t>Wirst du dich recht halten,</w:t>
      </w:r>
      <w:r>
        <w:br/>
        <w:t>so wird er dein walten,</w:t>
      </w:r>
      <w:r>
        <w:br/>
        <w:t xml:space="preserve">dich lassen </w:t>
      </w:r>
      <w:proofErr w:type="spellStart"/>
      <w:r>
        <w:t>geniessen</w:t>
      </w:r>
      <w:proofErr w:type="spellEnd"/>
      <w:r>
        <w:br/>
      </w:r>
      <w:proofErr w:type="spellStart"/>
      <w:r>
        <w:t>fridsamer</w:t>
      </w:r>
      <w:proofErr w:type="spellEnd"/>
      <w:r>
        <w:t xml:space="preserve"> gewissen,</w:t>
      </w:r>
      <w:r>
        <w:br/>
        <w:t xml:space="preserve">dir auch </w:t>
      </w:r>
      <w:proofErr w:type="spellStart"/>
      <w:r>
        <w:t>zeugnüß</w:t>
      </w:r>
      <w:proofErr w:type="spellEnd"/>
      <w:r>
        <w:t xml:space="preserve"> geben</w:t>
      </w:r>
      <w:r>
        <w:br/>
        <w:t>zum ewigen leben.</w:t>
      </w:r>
    </w:p>
    <w:p w14:paraId="5B15D1EF" w14:textId="77777777" w:rsidR="00144456" w:rsidRDefault="00144456" w:rsidP="00144456">
      <w:pPr>
        <w:pStyle w:val="StandardWeb"/>
      </w:pPr>
      <w:proofErr w:type="spellStart"/>
      <w:r>
        <w:t>Yetzt</w:t>
      </w:r>
      <w:proofErr w:type="spellEnd"/>
      <w:r>
        <w:t xml:space="preserve"> </w:t>
      </w:r>
      <w:proofErr w:type="spellStart"/>
      <w:r>
        <w:t>must</w:t>
      </w:r>
      <w:proofErr w:type="spellEnd"/>
      <w:r>
        <w:t xml:space="preserve"> du </w:t>
      </w:r>
      <w:proofErr w:type="spellStart"/>
      <w:r>
        <w:t>vil</w:t>
      </w:r>
      <w:proofErr w:type="spellEnd"/>
      <w:r>
        <w:t xml:space="preserve"> </w:t>
      </w:r>
      <w:proofErr w:type="spellStart"/>
      <w:r>
        <w:t>leyden</w:t>
      </w:r>
      <w:proofErr w:type="spellEnd"/>
      <w:r>
        <w:t>,</w:t>
      </w:r>
      <w:r>
        <w:br/>
        <w:t xml:space="preserve">deinen willen </w:t>
      </w:r>
      <w:proofErr w:type="spellStart"/>
      <w:r>
        <w:t>meyden</w:t>
      </w:r>
      <w:proofErr w:type="spellEnd"/>
      <w:r>
        <w:t>,</w:t>
      </w:r>
      <w:r>
        <w:br/>
      </w:r>
      <w:proofErr w:type="spellStart"/>
      <w:r>
        <w:t>vnd</w:t>
      </w:r>
      <w:proofErr w:type="spellEnd"/>
      <w:r>
        <w:t xml:space="preserve"> </w:t>
      </w:r>
      <w:proofErr w:type="spellStart"/>
      <w:r>
        <w:t>auff</w:t>
      </w:r>
      <w:proofErr w:type="spellEnd"/>
      <w:r>
        <w:t xml:space="preserve"> allen </w:t>
      </w:r>
      <w:proofErr w:type="spellStart"/>
      <w:r>
        <w:t>seyten</w:t>
      </w:r>
      <w:proofErr w:type="spellEnd"/>
      <w:r>
        <w:br/>
        <w:t xml:space="preserve">mit dem </w:t>
      </w:r>
      <w:proofErr w:type="spellStart"/>
      <w:r>
        <w:t>Sathan</w:t>
      </w:r>
      <w:proofErr w:type="spellEnd"/>
      <w:r>
        <w:t xml:space="preserve"> </w:t>
      </w:r>
      <w:proofErr w:type="spellStart"/>
      <w:r>
        <w:t>streyten</w:t>
      </w:r>
      <w:proofErr w:type="spellEnd"/>
      <w:r>
        <w:t>,</w:t>
      </w:r>
      <w:r>
        <w:br/>
        <w:t xml:space="preserve">doch es </w:t>
      </w:r>
      <w:proofErr w:type="spellStart"/>
      <w:r>
        <w:t>wirdt</w:t>
      </w:r>
      <w:proofErr w:type="spellEnd"/>
      <w:r>
        <w:t xml:space="preserve"> dir </w:t>
      </w:r>
      <w:proofErr w:type="spellStart"/>
      <w:r>
        <w:t>wolgehn</w:t>
      </w:r>
      <w:proofErr w:type="spellEnd"/>
      <w:r>
        <w:t>,</w:t>
      </w:r>
      <w:r>
        <w:br/>
        <w:t xml:space="preserve">so du </w:t>
      </w:r>
      <w:proofErr w:type="spellStart"/>
      <w:r>
        <w:t>diß</w:t>
      </w:r>
      <w:proofErr w:type="spellEnd"/>
      <w:r>
        <w:t xml:space="preserve"> wirst </w:t>
      </w:r>
      <w:proofErr w:type="spellStart"/>
      <w:r>
        <w:t>außstehn</w:t>
      </w:r>
      <w:proofErr w:type="spellEnd"/>
      <w:r>
        <w:t>.</w:t>
      </w:r>
    </w:p>
    <w:p w14:paraId="6F239DF4" w14:textId="77777777" w:rsidR="00144456" w:rsidRDefault="00144456" w:rsidP="00144456">
      <w:pPr>
        <w:pStyle w:val="StandardWeb"/>
      </w:pPr>
      <w:r>
        <w:t>Denn der Herre wird dir</w:t>
      </w:r>
      <w:r>
        <w:br/>
        <w:t>durch den Tod kommen schier,</w:t>
      </w:r>
      <w:r>
        <w:br/>
        <w:t xml:space="preserve">deine </w:t>
      </w:r>
      <w:proofErr w:type="spellStart"/>
      <w:r>
        <w:t>seel</w:t>
      </w:r>
      <w:proofErr w:type="spellEnd"/>
      <w:r>
        <w:t xml:space="preserve"> </w:t>
      </w:r>
      <w:proofErr w:type="spellStart"/>
      <w:r>
        <w:t>abscheyden</w:t>
      </w:r>
      <w:proofErr w:type="spellEnd"/>
      <w:r>
        <w:br/>
        <w:t xml:space="preserve">zur ewigen </w:t>
      </w:r>
      <w:proofErr w:type="spellStart"/>
      <w:r>
        <w:t>freuden</w:t>
      </w:r>
      <w:proofErr w:type="spellEnd"/>
      <w:r>
        <w:t>,</w:t>
      </w:r>
      <w:r>
        <w:br/>
      </w:r>
      <w:proofErr w:type="spellStart"/>
      <w:r>
        <w:t>biß</w:t>
      </w:r>
      <w:proofErr w:type="spellEnd"/>
      <w:r>
        <w:t xml:space="preserve"> die posaun angeht</w:t>
      </w:r>
      <w:r>
        <w:br/>
      </w:r>
      <w:proofErr w:type="spellStart"/>
      <w:r>
        <w:t>vnd</w:t>
      </w:r>
      <w:proofErr w:type="spellEnd"/>
      <w:r>
        <w:t xml:space="preserve"> alles </w:t>
      </w:r>
      <w:proofErr w:type="spellStart"/>
      <w:r>
        <w:t>fleysch</w:t>
      </w:r>
      <w:proofErr w:type="spellEnd"/>
      <w:r>
        <w:t xml:space="preserve"> </w:t>
      </w:r>
      <w:proofErr w:type="spellStart"/>
      <w:r>
        <w:t>auffsteht</w:t>
      </w:r>
      <w:proofErr w:type="spellEnd"/>
      <w:r>
        <w:t>.</w:t>
      </w:r>
    </w:p>
    <w:p w14:paraId="446F9B91" w14:textId="77777777" w:rsidR="00144456" w:rsidRDefault="00144456" w:rsidP="00144456">
      <w:pPr>
        <w:pStyle w:val="StandardWeb"/>
      </w:pPr>
      <w:r>
        <w:t xml:space="preserve">Denn wird er </w:t>
      </w:r>
      <w:proofErr w:type="spellStart"/>
      <w:r>
        <w:t>leybhefftig</w:t>
      </w:r>
      <w:proofErr w:type="spellEnd"/>
      <w:r>
        <w:t>,</w:t>
      </w:r>
      <w:r>
        <w:br/>
        <w:t xml:space="preserve">sehr herrlich </w:t>
      </w:r>
      <w:proofErr w:type="spellStart"/>
      <w:r>
        <w:t>vnd</w:t>
      </w:r>
      <w:proofErr w:type="spellEnd"/>
      <w:r>
        <w:t xml:space="preserve"> </w:t>
      </w:r>
      <w:proofErr w:type="spellStart"/>
      <w:r>
        <w:t>krefftig</w:t>
      </w:r>
      <w:proofErr w:type="spellEnd"/>
      <w:r>
        <w:br/>
        <w:t xml:space="preserve">von dem </w:t>
      </w:r>
      <w:proofErr w:type="spellStart"/>
      <w:r>
        <w:t>Himel</w:t>
      </w:r>
      <w:proofErr w:type="spellEnd"/>
      <w:r>
        <w:t xml:space="preserve"> </w:t>
      </w:r>
      <w:proofErr w:type="spellStart"/>
      <w:r>
        <w:t>steygen</w:t>
      </w:r>
      <w:proofErr w:type="spellEnd"/>
      <w:r>
        <w:t>,</w:t>
      </w:r>
      <w:r>
        <w:br/>
        <w:t xml:space="preserve">reden </w:t>
      </w:r>
      <w:proofErr w:type="spellStart"/>
      <w:r>
        <w:t>vnd</w:t>
      </w:r>
      <w:proofErr w:type="spellEnd"/>
      <w:r>
        <w:t xml:space="preserve"> nicht </w:t>
      </w:r>
      <w:proofErr w:type="spellStart"/>
      <w:r>
        <w:t>schweygen</w:t>
      </w:r>
      <w:proofErr w:type="spellEnd"/>
      <w:r>
        <w:t>,</w:t>
      </w:r>
      <w:r>
        <w:br/>
        <w:t xml:space="preserve">Dir </w:t>
      </w:r>
      <w:proofErr w:type="spellStart"/>
      <w:r>
        <w:t>vnd</w:t>
      </w:r>
      <w:proofErr w:type="spellEnd"/>
      <w:r>
        <w:t xml:space="preserve"> allen sagen</w:t>
      </w:r>
      <w:r>
        <w:br/>
        <w:t>die jetzt sein joch tragen:</w:t>
      </w:r>
    </w:p>
    <w:p w14:paraId="08AFE252" w14:textId="77777777" w:rsidR="00144456" w:rsidRDefault="00144456" w:rsidP="00144456">
      <w:pPr>
        <w:pStyle w:val="StandardWeb"/>
      </w:pPr>
      <w:proofErr w:type="spellStart"/>
      <w:r>
        <w:t>Kompt</w:t>
      </w:r>
      <w:proofErr w:type="spellEnd"/>
      <w:r>
        <w:t xml:space="preserve">, </w:t>
      </w:r>
      <w:proofErr w:type="spellStart"/>
      <w:r>
        <w:t>ir</w:t>
      </w:r>
      <w:proofErr w:type="spellEnd"/>
      <w:r>
        <w:t xml:space="preserve"> </w:t>
      </w:r>
      <w:proofErr w:type="spellStart"/>
      <w:r>
        <w:t>benedeyten</w:t>
      </w:r>
      <w:proofErr w:type="spellEnd"/>
      <w:r>
        <w:t>,</w:t>
      </w:r>
      <w:r>
        <w:br/>
        <w:t xml:space="preserve">zu der rechten </w:t>
      </w:r>
      <w:proofErr w:type="spellStart"/>
      <w:r>
        <w:t>seyten</w:t>
      </w:r>
      <w:proofErr w:type="spellEnd"/>
      <w:r>
        <w:t>!</w:t>
      </w:r>
      <w:r>
        <w:br/>
      </w:r>
      <w:proofErr w:type="spellStart"/>
      <w:r>
        <w:t>kompt</w:t>
      </w:r>
      <w:proofErr w:type="spellEnd"/>
      <w:r>
        <w:t xml:space="preserve">, </w:t>
      </w:r>
      <w:proofErr w:type="spellStart"/>
      <w:r>
        <w:t>jr</w:t>
      </w:r>
      <w:proofErr w:type="spellEnd"/>
      <w:r>
        <w:t xml:space="preserve"> </w:t>
      </w:r>
      <w:proofErr w:type="spellStart"/>
      <w:r>
        <w:t>außerkornen</w:t>
      </w:r>
      <w:proofErr w:type="spellEnd"/>
      <w:r>
        <w:t>,</w:t>
      </w:r>
      <w:r>
        <w:br/>
        <w:t xml:space="preserve">in mir </w:t>
      </w:r>
      <w:proofErr w:type="spellStart"/>
      <w:r>
        <w:t>newgebornen</w:t>
      </w:r>
      <w:proofErr w:type="spellEnd"/>
      <w:r>
        <w:t>,</w:t>
      </w:r>
      <w:r>
        <w:br/>
        <w:t xml:space="preserve">in meines </w:t>
      </w:r>
      <w:proofErr w:type="spellStart"/>
      <w:r>
        <w:t>Vatern</w:t>
      </w:r>
      <w:proofErr w:type="spellEnd"/>
      <w:r>
        <w:t xml:space="preserve"> reich,</w:t>
      </w:r>
      <w:r>
        <w:br/>
        <w:t>langest fertig für euch!</w:t>
      </w:r>
    </w:p>
    <w:p w14:paraId="5E8A12B1" w14:textId="77777777" w:rsidR="00144456" w:rsidRDefault="00144456" w:rsidP="00144456">
      <w:pPr>
        <w:pStyle w:val="StandardWeb"/>
      </w:pPr>
      <w:r>
        <w:t xml:space="preserve">Als denn </w:t>
      </w:r>
      <w:proofErr w:type="spellStart"/>
      <w:r>
        <w:t>wirstu</w:t>
      </w:r>
      <w:proofErr w:type="spellEnd"/>
      <w:r>
        <w:t xml:space="preserve"> </w:t>
      </w:r>
      <w:proofErr w:type="spellStart"/>
      <w:r>
        <w:t>fro</w:t>
      </w:r>
      <w:proofErr w:type="spellEnd"/>
      <w:r>
        <w:t xml:space="preserve"> sein</w:t>
      </w:r>
      <w:r>
        <w:br/>
      </w:r>
      <w:proofErr w:type="spellStart"/>
      <w:r>
        <w:t>vnd</w:t>
      </w:r>
      <w:proofErr w:type="spellEnd"/>
      <w:r>
        <w:t xml:space="preserve"> ledig aller </w:t>
      </w:r>
      <w:proofErr w:type="spellStart"/>
      <w:r>
        <w:t>pein</w:t>
      </w:r>
      <w:proofErr w:type="spellEnd"/>
      <w:r>
        <w:t>,</w:t>
      </w:r>
      <w:r>
        <w:br/>
        <w:t xml:space="preserve">im </w:t>
      </w:r>
      <w:proofErr w:type="spellStart"/>
      <w:r>
        <w:t>verklertem</w:t>
      </w:r>
      <w:proofErr w:type="spellEnd"/>
      <w:r>
        <w:t xml:space="preserve"> leben</w:t>
      </w:r>
      <w:r>
        <w:br/>
        <w:t>mit dem Herren schweben,</w:t>
      </w:r>
      <w:r>
        <w:br/>
        <w:t xml:space="preserve">voller </w:t>
      </w:r>
      <w:proofErr w:type="spellStart"/>
      <w:r>
        <w:t>freud</w:t>
      </w:r>
      <w:proofErr w:type="spellEnd"/>
      <w:r>
        <w:t xml:space="preserve"> </w:t>
      </w:r>
      <w:proofErr w:type="spellStart"/>
      <w:r>
        <w:t>vnd</w:t>
      </w:r>
      <w:proofErr w:type="spellEnd"/>
      <w:r>
        <w:t xml:space="preserve"> </w:t>
      </w:r>
      <w:proofErr w:type="spellStart"/>
      <w:r>
        <w:t>wonne</w:t>
      </w:r>
      <w:proofErr w:type="spellEnd"/>
      <w:r>
        <w:t>,</w:t>
      </w:r>
      <w:r>
        <w:br/>
        <w:t>leuchten wie die Sonne.</w:t>
      </w:r>
    </w:p>
    <w:p w14:paraId="71FC0543" w14:textId="77777777" w:rsidR="00144456" w:rsidRDefault="00144456" w:rsidP="00144456">
      <w:pPr>
        <w:pStyle w:val="StandardWeb"/>
      </w:pPr>
      <w:proofErr w:type="spellStart"/>
      <w:r>
        <w:t>Wol</w:t>
      </w:r>
      <w:proofErr w:type="spellEnd"/>
      <w:r>
        <w:t xml:space="preserve"> nun dem, den Gott zeucht</w:t>
      </w:r>
      <w:r>
        <w:br/>
      </w:r>
      <w:proofErr w:type="spellStart"/>
      <w:r>
        <w:t>vnd</w:t>
      </w:r>
      <w:proofErr w:type="spellEnd"/>
      <w:r>
        <w:t xml:space="preserve"> durch </w:t>
      </w:r>
      <w:proofErr w:type="spellStart"/>
      <w:r>
        <w:t>seinn</w:t>
      </w:r>
      <w:proofErr w:type="spellEnd"/>
      <w:r>
        <w:t xml:space="preserve"> </w:t>
      </w:r>
      <w:proofErr w:type="spellStart"/>
      <w:r>
        <w:t>geyst</w:t>
      </w:r>
      <w:proofErr w:type="spellEnd"/>
      <w:r>
        <w:t xml:space="preserve"> </w:t>
      </w:r>
      <w:proofErr w:type="spellStart"/>
      <w:r>
        <w:t>erleucht</w:t>
      </w:r>
      <w:proofErr w:type="spellEnd"/>
      <w:r>
        <w:t>,</w:t>
      </w:r>
      <w:r>
        <w:br/>
        <w:t xml:space="preserve">das er Christum </w:t>
      </w:r>
      <w:proofErr w:type="spellStart"/>
      <w:r>
        <w:t>annimbt</w:t>
      </w:r>
      <w:proofErr w:type="spellEnd"/>
      <w:r>
        <w:t>,</w:t>
      </w:r>
      <w:r>
        <w:br/>
        <w:t xml:space="preserve">wenn er durch sein </w:t>
      </w:r>
      <w:proofErr w:type="spellStart"/>
      <w:r>
        <w:t>wort</w:t>
      </w:r>
      <w:proofErr w:type="spellEnd"/>
      <w:r>
        <w:t xml:space="preserve"> </w:t>
      </w:r>
      <w:proofErr w:type="spellStart"/>
      <w:r>
        <w:t>kömbt</w:t>
      </w:r>
      <w:proofErr w:type="spellEnd"/>
      <w:r>
        <w:t>,</w:t>
      </w:r>
      <w:r>
        <w:br/>
      </w:r>
      <w:proofErr w:type="spellStart"/>
      <w:r>
        <w:t>vnd</w:t>
      </w:r>
      <w:proofErr w:type="spellEnd"/>
      <w:r>
        <w:t xml:space="preserve"> </w:t>
      </w:r>
      <w:proofErr w:type="spellStart"/>
      <w:r>
        <w:t>bey</w:t>
      </w:r>
      <w:proofErr w:type="spellEnd"/>
      <w:r>
        <w:t xml:space="preserve"> </w:t>
      </w:r>
      <w:proofErr w:type="spellStart"/>
      <w:r>
        <w:t>jm</w:t>
      </w:r>
      <w:proofErr w:type="spellEnd"/>
      <w:r>
        <w:t xml:space="preserve"> sein </w:t>
      </w:r>
      <w:proofErr w:type="spellStart"/>
      <w:r>
        <w:t>fleyß</w:t>
      </w:r>
      <w:proofErr w:type="spellEnd"/>
      <w:r>
        <w:t xml:space="preserve"> </w:t>
      </w:r>
      <w:proofErr w:type="spellStart"/>
      <w:r>
        <w:t>thut</w:t>
      </w:r>
      <w:proofErr w:type="spellEnd"/>
      <w:r>
        <w:t>,</w:t>
      </w:r>
      <w:r>
        <w:br/>
        <w:t xml:space="preserve">denn seine </w:t>
      </w:r>
      <w:proofErr w:type="spellStart"/>
      <w:r>
        <w:t>sach</w:t>
      </w:r>
      <w:proofErr w:type="spellEnd"/>
      <w:r>
        <w:t xml:space="preserve"> ist gut.</w:t>
      </w:r>
    </w:p>
    <w:p w14:paraId="6C62C9EE" w14:textId="77777777" w:rsidR="00144456" w:rsidRDefault="00144456" w:rsidP="00144456">
      <w:pPr>
        <w:pStyle w:val="StandardWeb"/>
      </w:pPr>
      <w:r>
        <w:t>Wer aber nichts achtet,</w:t>
      </w:r>
      <w:r>
        <w:br/>
        <w:t>nach Christo nicht trachtet,</w:t>
      </w:r>
      <w:r>
        <w:br/>
        <w:t xml:space="preserve">sein hie zu </w:t>
      </w:r>
      <w:proofErr w:type="spellStart"/>
      <w:r>
        <w:t>geniessen</w:t>
      </w:r>
      <w:proofErr w:type="spellEnd"/>
      <w:r>
        <w:t>,</w:t>
      </w:r>
      <w:r>
        <w:br/>
        <w:t xml:space="preserve">der </w:t>
      </w:r>
      <w:proofErr w:type="spellStart"/>
      <w:r>
        <w:t>sol</w:t>
      </w:r>
      <w:proofErr w:type="spellEnd"/>
      <w:r>
        <w:t xml:space="preserve"> </w:t>
      </w:r>
      <w:proofErr w:type="spellStart"/>
      <w:r>
        <w:t>diß</w:t>
      </w:r>
      <w:proofErr w:type="spellEnd"/>
      <w:r>
        <w:t xml:space="preserve"> mal wissen,</w:t>
      </w:r>
      <w:r>
        <w:br/>
        <w:t xml:space="preserve">das </w:t>
      </w:r>
      <w:proofErr w:type="spellStart"/>
      <w:r>
        <w:t>ers</w:t>
      </w:r>
      <w:proofErr w:type="spellEnd"/>
      <w:r>
        <w:t xml:space="preserve"> dort wird müssen</w:t>
      </w:r>
      <w:r>
        <w:br/>
        <w:t xml:space="preserve">in der Hellen </w:t>
      </w:r>
      <w:proofErr w:type="spellStart"/>
      <w:r>
        <w:t>büssen</w:t>
      </w:r>
      <w:proofErr w:type="spellEnd"/>
      <w:r>
        <w:t>.</w:t>
      </w:r>
    </w:p>
    <w:p w14:paraId="24E9B390" w14:textId="77777777" w:rsidR="00144456" w:rsidRDefault="00144456" w:rsidP="00144456">
      <w:pPr>
        <w:pStyle w:val="StandardWeb"/>
      </w:pPr>
      <w:r>
        <w:t xml:space="preserve">O komm, Herre </w:t>
      </w:r>
      <w:proofErr w:type="spellStart"/>
      <w:r>
        <w:t>Jhesu</w:t>
      </w:r>
      <w:proofErr w:type="spellEnd"/>
      <w:r>
        <w:t>,</w:t>
      </w:r>
      <w:r>
        <w:br/>
        <w:t xml:space="preserve">schick dein armes </w:t>
      </w:r>
      <w:proofErr w:type="spellStart"/>
      <w:r>
        <w:t>volck</w:t>
      </w:r>
      <w:proofErr w:type="spellEnd"/>
      <w:r>
        <w:t xml:space="preserve"> zu,</w:t>
      </w:r>
      <w:r>
        <w:br/>
      </w:r>
      <w:proofErr w:type="spellStart"/>
      <w:r>
        <w:t>dz</w:t>
      </w:r>
      <w:proofErr w:type="spellEnd"/>
      <w:r>
        <w:t xml:space="preserve"> es </w:t>
      </w:r>
      <w:proofErr w:type="spellStart"/>
      <w:r>
        <w:t>deinn</w:t>
      </w:r>
      <w:proofErr w:type="spellEnd"/>
      <w:r>
        <w:t xml:space="preserve"> willen </w:t>
      </w:r>
      <w:proofErr w:type="spellStart"/>
      <w:r>
        <w:t>thu</w:t>
      </w:r>
      <w:proofErr w:type="spellEnd"/>
      <w:r>
        <w:t>,</w:t>
      </w:r>
      <w:r>
        <w:br/>
        <w:t xml:space="preserve">darnach in deiner </w:t>
      </w:r>
      <w:proofErr w:type="spellStart"/>
      <w:r>
        <w:t>rhu</w:t>
      </w:r>
      <w:proofErr w:type="spellEnd"/>
      <w:r>
        <w:br/>
        <w:t>lobe deinen Namen</w:t>
      </w:r>
      <w:r>
        <w:br/>
        <w:t xml:space="preserve">in </w:t>
      </w:r>
      <w:proofErr w:type="spellStart"/>
      <w:r>
        <w:t>ewigkeyt</w:t>
      </w:r>
      <w:proofErr w:type="spellEnd"/>
      <w:r>
        <w:t>, Amen!</w:t>
      </w:r>
    </w:p>
    <w:p w14:paraId="349A57C8" w14:textId="77777777" w:rsidR="00144456" w:rsidRDefault="00144456" w:rsidP="00144456">
      <w:pPr>
        <w:pStyle w:val="berschrift1"/>
      </w:pPr>
      <w:r w:rsidRPr="00D7583D">
        <w:t>Menschenkind, merk eben</w:t>
      </w:r>
      <w:r>
        <w:t xml:space="preserve"> (modernisiert)</w:t>
      </w:r>
    </w:p>
    <w:p w14:paraId="20265D8A" w14:textId="77777777" w:rsidR="00144456" w:rsidRDefault="00144456" w:rsidP="00144456">
      <w:pPr>
        <w:pStyle w:val="StandardWeb"/>
      </w:pPr>
      <w:r>
        <w:t>1.) Menschenkind, merk eben,</w:t>
      </w:r>
      <w:r>
        <w:br/>
        <w:t>Was da sei dein Leben.</w:t>
      </w:r>
      <w:r>
        <w:br/>
        <w:t>Warum Gott hat seinen Sohn</w:t>
      </w:r>
      <w:r>
        <w:br/>
        <w:t>Gesandt von dem höchsten Thron,</w:t>
      </w:r>
      <w:r>
        <w:br/>
        <w:t>Hat lassen Mensch werden</w:t>
      </w:r>
      <w:r>
        <w:br/>
        <w:t>Hier auf dieser Erden.</w:t>
      </w:r>
    </w:p>
    <w:p w14:paraId="7ADF2E5A" w14:textId="77777777" w:rsidR="00144456" w:rsidRDefault="00144456" w:rsidP="00144456">
      <w:pPr>
        <w:pStyle w:val="StandardWeb"/>
      </w:pPr>
      <w:r>
        <w:t>2.) Nämlich, dass er lehre,</w:t>
      </w:r>
      <w:r>
        <w:br/>
        <w:t>Dich zu sich bekehre,</w:t>
      </w:r>
      <w:r>
        <w:br/>
        <w:t>Für deine Schuld sterbe,</w:t>
      </w:r>
      <w:r>
        <w:br/>
        <w:t>Gnade dir erwerbe,</w:t>
      </w:r>
      <w:r>
        <w:br/>
        <w:t>Dich vor Gott vertrete</w:t>
      </w:r>
      <w:r>
        <w:br/>
        <w:t>Und stets für dich bete.</w:t>
      </w:r>
    </w:p>
    <w:p w14:paraId="5F022DE0" w14:textId="77777777" w:rsidR="00144456" w:rsidRDefault="00144456" w:rsidP="00144456">
      <w:pPr>
        <w:pStyle w:val="StandardWeb"/>
      </w:pPr>
      <w:r>
        <w:t>3.) Und dass er durch sein‘ Geist,</w:t>
      </w:r>
      <w:r>
        <w:br/>
        <w:t>Den er ein‘ Tröster heißt</w:t>
      </w:r>
      <w:r>
        <w:br/>
        <w:t>Und durch sein Wort ‚kommen,</w:t>
      </w:r>
      <w:r>
        <w:br/>
        <w:t>Dir zu Trost und Frommen,</w:t>
      </w:r>
      <w:r>
        <w:br/>
        <w:t>Möcht‘ in deinem Herzen</w:t>
      </w:r>
      <w:r>
        <w:br/>
        <w:t>Wohnen ohne Schmerzen.</w:t>
      </w:r>
    </w:p>
    <w:p w14:paraId="71A6DBE3" w14:textId="77777777" w:rsidR="00144456" w:rsidRDefault="00144456" w:rsidP="00144456">
      <w:pPr>
        <w:pStyle w:val="StandardWeb"/>
      </w:pPr>
      <w:r>
        <w:t>4.) Ei, gib statt dem Geist</w:t>
      </w:r>
      <w:r>
        <w:br/>
        <w:t>Und tu, was dich Gott heißt,</w:t>
      </w:r>
      <w:r>
        <w:br/>
        <w:t xml:space="preserve">Öffne </w:t>
      </w:r>
      <w:proofErr w:type="spellStart"/>
      <w:r>
        <w:t>dein’s</w:t>
      </w:r>
      <w:proofErr w:type="spellEnd"/>
      <w:r>
        <w:t xml:space="preserve"> Herzens </w:t>
      </w:r>
      <w:proofErr w:type="spellStart"/>
      <w:r>
        <w:t>Pfort</w:t>
      </w:r>
      <w:proofErr w:type="spellEnd"/>
      <w:r>
        <w:t>,</w:t>
      </w:r>
      <w:r>
        <w:br/>
        <w:t>Dass Christus durch sein Wort</w:t>
      </w:r>
      <w:r>
        <w:br/>
        <w:t>In dich möge kommen</w:t>
      </w:r>
      <w:r>
        <w:br/>
        <w:t>Und stets in dir wohnen!</w:t>
      </w:r>
    </w:p>
    <w:p w14:paraId="294E9AC9" w14:textId="77777777" w:rsidR="00144456" w:rsidRDefault="00144456" w:rsidP="00144456">
      <w:pPr>
        <w:pStyle w:val="StandardWeb"/>
      </w:pPr>
      <w:r>
        <w:t>5.) Alsdann sieh nur eben,</w:t>
      </w:r>
      <w:r>
        <w:br/>
        <w:t>Dass du dich ergeben</w:t>
      </w:r>
      <w:r>
        <w:br/>
        <w:t>In gottselig‘ Leben,</w:t>
      </w:r>
      <w:r>
        <w:br/>
        <w:t>Ihm nicht widerstreben,</w:t>
      </w:r>
      <w:r>
        <w:br/>
        <w:t>Sondern seinen Willen</w:t>
      </w:r>
      <w:r>
        <w:br/>
        <w:t xml:space="preserve">Allzeit </w:t>
      </w:r>
      <w:proofErr w:type="spellStart"/>
      <w:r>
        <w:t>mögst</w:t>
      </w:r>
      <w:proofErr w:type="spellEnd"/>
      <w:r>
        <w:t xml:space="preserve"> erfüllen.</w:t>
      </w:r>
    </w:p>
    <w:p w14:paraId="4794ECA8" w14:textId="77777777" w:rsidR="00144456" w:rsidRDefault="00144456" w:rsidP="00144456">
      <w:pPr>
        <w:pStyle w:val="StandardWeb"/>
      </w:pPr>
      <w:r>
        <w:t>6.) Seine Lieb‘ beweisen,</w:t>
      </w:r>
      <w:r>
        <w:br/>
        <w:t>Mit der Tat ihn preisen,</w:t>
      </w:r>
      <w:r>
        <w:br/>
        <w:t>Stets in allen Sachen</w:t>
      </w:r>
      <w:r>
        <w:br/>
        <w:t>Munter sein und wachen,</w:t>
      </w:r>
      <w:r>
        <w:br/>
        <w:t>Dass du ihm in allem</w:t>
      </w:r>
      <w:r>
        <w:br/>
        <w:t>Mögest wohl gefallen.</w:t>
      </w:r>
    </w:p>
    <w:p w14:paraId="3747C87E" w14:textId="77777777" w:rsidR="00144456" w:rsidRDefault="00144456" w:rsidP="00144456">
      <w:pPr>
        <w:pStyle w:val="StandardWeb"/>
      </w:pPr>
      <w:r>
        <w:t>7.) Wirst du dich recht halten,</w:t>
      </w:r>
      <w:r>
        <w:br/>
        <w:t>So wird er dein‘ walten,</w:t>
      </w:r>
      <w:r>
        <w:br/>
        <w:t>Dich lassen genießen</w:t>
      </w:r>
      <w:r>
        <w:br/>
        <w:t>Friedsames Gewissen,</w:t>
      </w:r>
      <w:r>
        <w:br/>
        <w:t>Dir auch Zeugnis geben</w:t>
      </w:r>
      <w:r>
        <w:br/>
        <w:t>Zum ewigen Leben.</w:t>
      </w:r>
    </w:p>
    <w:p w14:paraId="57E34CFC" w14:textId="77777777" w:rsidR="00144456" w:rsidRDefault="00144456" w:rsidP="00144456">
      <w:pPr>
        <w:pStyle w:val="StandardWeb"/>
      </w:pPr>
      <w:r>
        <w:t>8.) Jetzt musst du viel leiden,</w:t>
      </w:r>
      <w:r>
        <w:br/>
        <w:t>Deinen Willen meiden,</w:t>
      </w:r>
      <w:r>
        <w:br/>
        <w:t>Und auf allen Seiten</w:t>
      </w:r>
      <w:r>
        <w:br/>
        <w:t>Mit dem Satan streiten.</w:t>
      </w:r>
      <w:r>
        <w:br/>
        <w:t xml:space="preserve">Doch es wird dir </w:t>
      </w:r>
      <w:proofErr w:type="spellStart"/>
      <w:r>
        <w:t>wohlgehn</w:t>
      </w:r>
      <w:proofErr w:type="spellEnd"/>
      <w:r>
        <w:t>,</w:t>
      </w:r>
      <w:r>
        <w:br/>
        <w:t xml:space="preserve">So du dies wirst </w:t>
      </w:r>
      <w:proofErr w:type="spellStart"/>
      <w:r>
        <w:t>ausstehn</w:t>
      </w:r>
      <w:proofErr w:type="spellEnd"/>
      <w:r>
        <w:t>.</w:t>
      </w:r>
    </w:p>
    <w:p w14:paraId="460D36C3" w14:textId="77777777" w:rsidR="00144456" w:rsidRDefault="00144456" w:rsidP="00144456">
      <w:pPr>
        <w:pStyle w:val="StandardWeb"/>
      </w:pPr>
      <w:r>
        <w:t>9.) Denn der Herre wird dir</w:t>
      </w:r>
      <w:r>
        <w:br/>
        <w:t xml:space="preserve">Durch den Tod </w:t>
      </w:r>
      <w:proofErr w:type="spellStart"/>
      <w:r>
        <w:t>kommer</w:t>
      </w:r>
      <w:proofErr w:type="spellEnd"/>
      <w:r>
        <w:t xml:space="preserve"> schier,</w:t>
      </w:r>
      <w:r>
        <w:br/>
        <w:t>Deine Seel‘ abscheiden</w:t>
      </w:r>
      <w:r>
        <w:br/>
        <w:t>Zur ewigen Freuden,</w:t>
      </w:r>
      <w:r>
        <w:br/>
        <w:t>Bis die Posaun‘ angeht</w:t>
      </w:r>
      <w:r>
        <w:br/>
        <w:t>Und alles Fleisch aufsteht.</w:t>
      </w:r>
    </w:p>
    <w:p w14:paraId="03FAC12B" w14:textId="77777777" w:rsidR="00144456" w:rsidRDefault="00144456" w:rsidP="00144456">
      <w:pPr>
        <w:pStyle w:val="StandardWeb"/>
      </w:pPr>
      <w:r>
        <w:t>10.) Denn er wird leibhaftig,</w:t>
      </w:r>
      <w:r>
        <w:br/>
        <w:t>Sehr herrlich und kräftig</w:t>
      </w:r>
      <w:r>
        <w:br/>
        <w:t>Von dem Himmel steigen,</w:t>
      </w:r>
      <w:r>
        <w:br/>
        <w:t>Reden und nicht schweigen,</w:t>
      </w:r>
      <w:r>
        <w:br/>
        <w:t>Dir und allen sagen,</w:t>
      </w:r>
      <w:r>
        <w:br/>
        <w:t>Die jetzt sein Joch tragen:</w:t>
      </w:r>
    </w:p>
    <w:p w14:paraId="45D1386E" w14:textId="77777777" w:rsidR="00144456" w:rsidRDefault="00144456" w:rsidP="00144456">
      <w:pPr>
        <w:pStyle w:val="StandardWeb"/>
      </w:pPr>
      <w:r>
        <w:t xml:space="preserve">11.) ‚Kommt, ihr </w:t>
      </w:r>
      <w:proofErr w:type="spellStart"/>
      <w:r>
        <w:t>G’benedeiten</w:t>
      </w:r>
      <w:proofErr w:type="spellEnd"/>
      <w:r>
        <w:t>,</w:t>
      </w:r>
      <w:r>
        <w:br/>
        <w:t>Zu der rechten Seiten,</w:t>
      </w:r>
      <w:r>
        <w:br/>
        <w:t xml:space="preserve">Kommt, ihr </w:t>
      </w:r>
      <w:proofErr w:type="spellStart"/>
      <w:r>
        <w:t>Auserkornen</w:t>
      </w:r>
      <w:proofErr w:type="spellEnd"/>
      <w:r>
        <w:t>,</w:t>
      </w:r>
      <w:r>
        <w:br/>
        <w:t xml:space="preserve">In mir </w:t>
      </w:r>
      <w:proofErr w:type="spellStart"/>
      <w:r>
        <w:t>Neugebornen</w:t>
      </w:r>
      <w:proofErr w:type="spellEnd"/>
      <w:r>
        <w:t>,</w:t>
      </w:r>
      <w:r>
        <w:br/>
        <w:t>In meines Vaters Reich.</w:t>
      </w:r>
      <w:r>
        <w:br/>
        <w:t>Es wartet längst auf euch.</w:t>
      </w:r>
    </w:p>
    <w:p w14:paraId="066EBB71" w14:textId="77777777" w:rsidR="00144456" w:rsidRDefault="00144456" w:rsidP="00144456">
      <w:pPr>
        <w:pStyle w:val="StandardWeb"/>
      </w:pPr>
      <w:r>
        <w:t>12.) Alsdann wirst du froh sein</w:t>
      </w:r>
      <w:r>
        <w:br/>
        <w:t>Und ledig von aller Pein</w:t>
      </w:r>
      <w:r>
        <w:br/>
        <w:t>Im verklärten Leben</w:t>
      </w:r>
      <w:r>
        <w:br/>
        <w:t>Mit dem Herren schweben.</w:t>
      </w:r>
      <w:r>
        <w:br/>
        <w:t>Voller Freud‘ und Wonne,</w:t>
      </w:r>
      <w:r>
        <w:br/>
        <w:t>Leuchten wie die Sonne.</w:t>
      </w:r>
    </w:p>
    <w:p w14:paraId="61198B9B" w14:textId="77777777" w:rsidR="00144456" w:rsidRDefault="00144456" w:rsidP="00144456">
      <w:pPr>
        <w:pStyle w:val="StandardWeb"/>
      </w:pPr>
      <w:r>
        <w:t>13.) Wohl nun dem, den Gott zeucht,</w:t>
      </w:r>
      <w:r>
        <w:br/>
        <w:t xml:space="preserve">Und durch seinen Geist </w:t>
      </w:r>
      <w:proofErr w:type="spellStart"/>
      <w:r>
        <w:t>erleucht</w:t>
      </w:r>
      <w:proofErr w:type="spellEnd"/>
      <w:r>
        <w:t>,</w:t>
      </w:r>
      <w:r>
        <w:br/>
        <w:t>Dass er Christum annimmt,</w:t>
      </w:r>
      <w:r>
        <w:br/>
        <w:t xml:space="preserve">Wenn er durch sein Wort </w:t>
      </w:r>
      <w:proofErr w:type="spellStart"/>
      <w:r>
        <w:t>kömmt</w:t>
      </w:r>
      <w:proofErr w:type="spellEnd"/>
      <w:r>
        <w:t>,</w:t>
      </w:r>
      <w:r>
        <w:br/>
        <w:t>Und bei ihm sein Fleiß tut,</w:t>
      </w:r>
      <w:r>
        <w:br/>
        <w:t xml:space="preserve">Denn sein‘ </w:t>
      </w:r>
      <w:proofErr w:type="spellStart"/>
      <w:r>
        <w:t>Sach</w:t>
      </w:r>
      <w:proofErr w:type="spellEnd"/>
      <w:r>
        <w:t>‘ ist gut.</w:t>
      </w:r>
    </w:p>
    <w:p w14:paraId="2C0DA3EF" w14:textId="77777777" w:rsidR="00144456" w:rsidRDefault="00144456" w:rsidP="00144456">
      <w:pPr>
        <w:pStyle w:val="StandardWeb"/>
      </w:pPr>
      <w:r>
        <w:t>14.) Wer aber nichts achtet,</w:t>
      </w:r>
      <w:r>
        <w:br/>
        <w:t>Nach Christo nicht trachtet,</w:t>
      </w:r>
      <w:r>
        <w:br/>
        <w:t>Sein hier zu genießen,</w:t>
      </w:r>
      <w:r>
        <w:br/>
        <w:t>Der soll diesmal wissen,</w:t>
      </w:r>
      <w:r>
        <w:br/>
        <w:t>Dass er dort wird müssen</w:t>
      </w:r>
      <w:r>
        <w:br/>
        <w:t>In der Hölle büßen.</w:t>
      </w:r>
    </w:p>
    <w:p w14:paraId="2256CD82" w14:textId="77777777" w:rsidR="00144456" w:rsidRDefault="00144456" w:rsidP="00144456">
      <w:pPr>
        <w:pStyle w:val="StandardWeb"/>
      </w:pPr>
      <w:r>
        <w:t>15.) O, komm, Herr Jesu!</w:t>
      </w:r>
      <w:r>
        <w:br/>
        <w:t>Schick dein armes Volk zu,</w:t>
      </w:r>
      <w:r>
        <w:br/>
        <w:t>Dass es deinen Willen tu,</w:t>
      </w:r>
      <w:r>
        <w:br/>
        <w:t>Und danach in deiner Ruh‘</w:t>
      </w:r>
      <w:r>
        <w:br/>
        <w:t>Lobe deinen Namen</w:t>
      </w:r>
      <w:r>
        <w:br/>
        <w:t>In Ewigkeit, Amen!</w:t>
      </w:r>
    </w:p>
    <w:p w14:paraId="7716CB37" w14:textId="77777777" w:rsidR="00144456" w:rsidRDefault="00144456" w:rsidP="00144456">
      <w:pPr>
        <w:pStyle w:val="berschrift1"/>
      </w:pPr>
      <w:r>
        <w:rPr>
          <w:rStyle w:val="Fett"/>
        </w:rPr>
        <w:t>Nun lasst uns den Leib begraben (modernisiert)</w:t>
      </w:r>
    </w:p>
    <w:p w14:paraId="407EF8C3" w14:textId="77777777" w:rsidR="00144456" w:rsidRDefault="00144456" w:rsidP="00144456">
      <w:pPr>
        <w:pStyle w:val="StandardWeb"/>
      </w:pPr>
      <w:r>
        <w:t>1.) Nun lasst uns den Leib begraben</w:t>
      </w:r>
      <w:r>
        <w:br/>
        <w:t>Und daran kein‘ Zweifel haben,</w:t>
      </w:r>
      <w:r>
        <w:br/>
        <w:t xml:space="preserve">Er </w:t>
      </w:r>
      <w:proofErr w:type="spellStart"/>
      <w:r>
        <w:t>werd</w:t>
      </w:r>
      <w:proofErr w:type="spellEnd"/>
      <w:r>
        <w:t xml:space="preserve">‘ am Jüngsten Tag </w:t>
      </w:r>
      <w:proofErr w:type="spellStart"/>
      <w:r>
        <w:t>aufsteh’n</w:t>
      </w:r>
      <w:proofErr w:type="spellEnd"/>
      <w:r>
        <w:br/>
        <w:t xml:space="preserve">Und unverweslich </w:t>
      </w:r>
      <w:proofErr w:type="spellStart"/>
      <w:r>
        <w:t>hervorgeh’n</w:t>
      </w:r>
      <w:proofErr w:type="spellEnd"/>
      <w:r>
        <w:t>.</w:t>
      </w:r>
    </w:p>
    <w:p w14:paraId="621A2D60" w14:textId="77777777" w:rsidR="00144456" w:rsidRDefault="00144456" w:rsidP="00144456">
      <w:pPr>
        <w:pStyle w:val="StandardWeb"/>
      </w:pPr>
      <w:r>
        <w:t xml:space="preserve">2.) </w:t>
      </w:r>
      <w:proofErr w:type="spellStart"/>
      <w:r>
        <w:t>Erd</w:t>
      </w:r>
      <w:proofErr w:type="spellEnd"/>
      <w:r>
        <w:t>‘ ist er und von der Erden,</w:t>
      </w:r>
      <w:r>
        <w:br/>
        <w:t xml:space="preserve">Wird auch zu </w:t>
      </w:r>
      <w:proofErr w:type="spellStart"/>
      <w:r>
        <w:t>Erd</w:t>
      </w:r>
      <w:proofErr w:type="spellEnd"/>
      <w:r>
        <w:t>‘ wieder werden</w:t>
      </w:r>
      <w:r>
        <w:br/>
        <w:t xml:space="preserve">Und von der </w:t>
      </w:r>
      <w:proofErr w:type="spellStart"/>
      <w:r>
        <w:t>Erd</w:t>
      </w:r>
      <w:proofErr w:type="spellEnd"/>
      <w:r>
        <w:t xml:space="preserve">‘ wieder </w:t>
      </w:r>
      <w:proofErr w:type="spellStart"/>
      <w:r>
        <w:t>aufsteh’n</w:t>
      </w:r>
      <w:proofErr w:type="spellEnd"/>
      <w:r>
        <w:t>,</w:t>
      </w:r>
      <w:r>
        <w:br/>
        <w:t xml:space="preserve">Wenn </w:t>
      </w:r>
      <w:proofErr w:type="spellStart"/>
      <w:r>
        <w:t>Gott’s</w:t>
      </w:r>
      <w:proofErr w:type="spellEnd"/>
      <w:r>
        <w:t xml:space="preserve"> Posaune wird </w:t>
      </w:r>
      <w:proofErr w:type="spellStart"/>
      <w:r>
        <w:t>angeh’n</w:t>
      </w:r>
      <w:proofErr w:type="spellEnd"/>
      <w:r>
        <w:t>.</w:t>
      </w:r>
    </w:p>
    <w:p w14:paraId="214BA23B" w14:textId="77777777" w:rsidR="00144456" w:rsidRDefault="00144456" w:rsidP="00144456">
      <w:pPr>
        <w:pStyle w:val="StandardWeb"/>
      </w:pPr>
      <w:r>
        <w:t>3.) Sein‘ Seel‘ lebet ewig in Gott,</w:t>
      </w:r>
      <w:r>
        <w:br/>
        <w:t>Der sie allhie‘ aus lauter Gnad‘</w:t>
      </w:r>
      <w:r>
        <w:br/>
        <w:t xml:space="preserve">Von aller </w:t>
      </w:r>
      <w:proofErr w:type="spellStart"/>
      <w:r>
        <w:t>Sünd</w:t>
      </w:r>
      <w:proofErr w:type="spellEnd"/>
      <w:r>
        <w:t>‘ und Missetat</w:t>
      </w:r>
      <w:r>
        <w:br/>
        <w:t>Durch seinen Sohn erlöset hat.</w:t>
      </w:r>
    </w:p>
    <w:p w14:paraId="6D9B698D" w14:textId="77777777" w:rsidR="00144456" w:rsidRDefault="00144456" w:rsidP="00144456">
      <w:pPr>
        <w:pStyle w:val="StandardWeb"/>
      </w:pPr>
      <w:r>
        <w:t>4.) Sein Jammer, Trübsal und Elend</w:t>
      </w:r>
      <w:r>
        <w:br/>
        <w:t xml:space="preserve">Ist kommen zu </w:t>
      </w:r>
      <w:proofErr w:type="spellStart"/>
      <w:r>
        <w:t>ei’m</w:t>
      </w:r>
      <w:proofErr w:type="spellEnd"/>
      <w:r>
        <w:t xml:space="preserve"> </w:t>
      </w:r>
      <w:proofErr w:type="spellStart"/>
      <w:r>
        <w:t>sel’gen</w:t>
      </w:r>
      <w:proofErr w:type="spellEnd"/>
      <w:r>
        <w:t xml:space="preserve"> End‘.</w:t>
      </w:r>
      <w:r>
        <w:br/>
        <w:t>Er hat getragen Christi Joch,</w:t>
      </w:r>
      <w:r>
        <w:br/>
        <w:t xml:space="preserve">Ist </w:t>
      </w:r>
      <w:proofErr w:type="spellStart"/>
      <w:r>
        <w:t>g’storben</w:t>
      </w:r>
      <w:proofErr w:type="spellEnd"/>
      <w:r>
        <w:t xml:space="preserve"> und lebet doch noch.</w:t>
      </w:r>
    </w:p>
    <w:p w14:paraId="7E2D484B" w14:textId="77777777" w:rsidR="00144456" w:rsidRDefault="00144456" w:rsidP="00144456">
      <w:pPr>
        <w:pStyle w:val="StandardWeb"/>
      </w:pPr>
      <w:r>
        <w:t xml:space="preserve">5.) Die Seel‘ lebet </w:t>
      </w:r>
      <w:proofErr w:type="spellStart"/>
      <w:r>
        <w:t>ohn</w:t>
      </w:r>
      <w:proofErr w:type="spellEnd"/>
      <w:r>
        <w:t>‘ alle Klag‘,</w:t>
      </w:r>
      <w:r>
        <w:br/>
        <w:t>Der Leib schläft bis an‘ Jüngsten Tag,</w:t>
      </w:r>
      <w:r>
        <w:br/>
        <w:t>An welchem Gott ihn verklären</w:t>
      </w:r>
      <w:r>
        <w:br/>
        <w:t>Und ewig Freud‘ wird gewähren.</w:t>
      </w:r>
    </w:p>
    <w:p w14:paraId="2A3B720A" w14:textId="77777777" w:rsidR="00144456" w:rsidRDefault="00144456" w:rsidP="00144456">
      <w:pPr>
        <w:pStyle w:val="StandardWeb"/>
      </w:pPr>
      <w:r>
        <w:t>6.) Hie‘ ist er in Angst gewesen,</w:t>
      </w:r>
      <w:r>
        <w:br/>
        <w:t>Dort aber wird er genesen,</w:t>
      </w:r>
      <w:r>
        <w:br/>
        <w:t>In ewiger Freud‘ und Wonne</w:t>
      </w:r>
      <w:r>
        <w:br/>
        <w:t>Leuchten wie die helle Sonne.</w:t>
      </w:r>
    </w:p>
    <w:p w14:paraId="4592A8CC" w14:textId="77777777" w:rsidR="00144456" w:rsidRDefault="00144456" w:rsidP="00144456">
      <w:pPr>
        <w:pStyle w:val="StandardWeb"/>
      </w:pPr>
      <w:r>
        <w:t>7.) Nun lassen wir ihn hie‘ schlafen</w:t>
      </w:r>
      <w:r>
        <w:br/>
        <w:t xml:space="preserve">Und </w:t>
      </w:r>
      <w:proofErr w:type="spellStart"/>
      <w:r>
        <w:t>geh’n</w:t>
      </w:r>
      <w:proofErr w:type="spellEnd"/>
      <w:r>
        <w:t xml:space="preserve"> all heim </w:t>
      </w:r>
      <w:proofErr w:type="spellStart"/>
      <w:r>
        <w:t>uns’re</w:t>
      </w:r>
      <w:proofErr w:type="spellEnd"/>
      <w:r>
        <w:t xml:space="preserve"> Straßen,</w:t>
      </w:r>
      <w:r>
        <w:br/>
        <w:t>Schicken uns auch mit allem Fleiß,</w:t>
      </w:r>
      <w:r>
        <w:br/>
        <w:t>Denn der Tod kommt uns gleicherweis.</w:t>
      </w:r>
    </w:p>
    <w:p w14:paraId="266278AC" w14:textId="77777777" w:rsidR="00144456" w:rsidRDefault="00144456" w:rsidP="00144456">
      <w:pPr>
        <w:pStyle w:val="StandardWeb"/>
      </w:pPr>
      <w:r>
        <w:t xml:space="preserve">8.) Das </w:t>
      </w:r>
      <w:proofErr w:type="spellStart"/>
      <w:r>
        <w:t>helf</w:t>
      </w:r>
      <w:proofErr w:type="spellEnd"/>
      <w:r>
        <w:t xml:space="preserve"> uns Christus, unser Trost,</w:t>
      </w:r>
      <w:r>
        <w:br/>
        <w:t>Der uns durch sein Blut hat erlöst</w:t>
      </w:r>
      <w:r>
        <w:br/>
      </w:r>
      <w:proofErr w:type="spellStart"/>
      <w:r>
        <w:t>Von’s</w:t>
      </w:r>
      <w:proofErr w:type="spellEnd"/>
      <w:r>
        <w:t xml:space="preserve"> Teufels </w:t>
      </w:r>
      <w:proofErr w:type="spellStart"/>
      <w:r>
        <w:t>G’walt</w:t>
      </w:r>
      <w:proofErr w:type="spellEnd"/>
      <w:r>
        <w:t xml:space="preserve"> und </w:t>
      </w:r>
      <w:proofErr w:type="spellStart"/>
      <w:r>
        <w:t>ew’ger</w:t>
      </w:r>
      <w:proofErr w:type="spellEnd"/>
      <w:r>
        <w:t xml:space="preserve"> Pein.</w:t>
      </w:r>
      <w:r>
        <w:br/>
        <w:t>Ihm sei Lob, Preis und Ehr‘ allein!</w:t>
      </w:r>
    </w:p>
    <w:p w14:paraId="2ABC1ACE" w14:textId="77777777" w:rsidR="00144456" w:rsidRDefault="00144456" w:rsidP="00144456">
      <w:pPr>
        <w:pStyle w:val="berschrift1"/>
      </w:pPr>
      <w:r w:rsidRPr="00406A6F">
        <w:t xml:space="preserve">Nu last uns den </w:t>
      </w:r>
      <w:proofErr w:type="spellStart"/>
      <w:r w:rsidRPr="00406A6F">
        <w:t>leyb</w:t>
      </w:r>
      <w:proofErr w:type="spellEnd"/>
      <w:r w:rsidRPr="00406A6F">
        <w:t xml:space="preserve"> begraben,</w:t>
      </w:r>
    </w:p>
    <w:p w14:paraId="0D5D0CC8" w14:textId="77777777" w:rsidR="00144456" w:rsidRDefault="00144456" w:rsidP="00144456">
      <w:pPr>
        <w:pStyle w:val="StandardWeb"/>
      </w:pPr>
      <w:r>
        <w:rPr>
          <w:rStyle w:val="Fett"/>
        </w:rPr>
        <w:t xml:space="preserve">Zum </w:t>
      </w:r>
      <w:proofErr w:type="spellStart"/>
      <w:r>
        <w:rPr>
          <w:rStyle w:val="Fett"/>
        </w:rPr>
        <w:t>Begrebniß</w:t>
      </w:r>
      <w:proofErr w:type="spellEnd"/>
      <w:r>
        <w:rPr>
          <w:rStyle w:val="Fett"/>
        </w:rPr>
        <w:t>.</w:t>
      </w:r>
    </w:p>
    <w:p w14:paraId="45C0141F" w14:textId="77777777" w:rsidR="00144456" w:rsidRDefault="00144456" w:rsidP="00144456">
      <w:pPr>
        <w:pStyle w:val="StandardWeb"/>
      </w:pPr>
      <w:r>
        <w:t xml:space="preserve">Nu last uns den </w:t>
      </w:r>
      <w:proofErr w:type="spellStart"/>
      <w:r>
        <w:t>leyb</w:t>
      </w:r>
      <w:proofErr w:type="spellEnd"/>
      <w:r>
        <w:t xml:space="preserve"> begraben,</w:t>
      </w:r>
      <w:r>
        <w:br/>
      </w:r>
      <w:proofErr w:type="spellStart"/>
      <w:r>
        <w:t>bey</w:t>
      </w:r>
      <w:proofErr w:type="spellEnd"/>
      <w:r>
        <w:t xml:space="preserve"> dem wir </w:t>
      </w:r>
      <w:proofErr w:type="spellStart"/>
      <w:r>
        <w:t>keinn</w:t>
      </w:r>
      <w:proofErr w:type="spellEnd"/>
      <w:r>
        <w:t xml:space="preserve"> </w:t>
      </w:r>
      <w:proofErr w:type="spellStart"/>
      <w:r>
        <w:t>zweyffel</w:t>
      </w:r>
      <w:proofErr w:type="spellEnd"/>
      <w:r>
        <w:t xml:space="preserve"> haben,</w:t>
      </w:r>
      <w:r>
        <w:br/>
        <w:t xml:space="preserve">Er </w:t>
      </w:r>
      <w:proofErr w:type="spellStart"/>
      <w:r>
        <w:t>werd</w:t>
      </w:r>
      <w:proofErr w:type="spellEnd"/>
      <w:r>
        <w:t xml:space="preserve"> am letzten tag </w:t>
      </w:r>
      <w:proofErr w:type="spellStart"/>
      <w:r>
        <w:t>auffstehn</w:t>
      </w:r>
      <w:proofErr w:type="spellEnd"/>
      <w:r>
        <w:br/>
        <w:t xml:space="preserve">und </w:t>
      </w:r>
      <w:proofErr w:type="spellStart"/>
      <w:r>
        <w:t>unverrücklich</w:t>
      </w:r>
      <w:proofErr w:type="spellEnd"/>
      <w:r>
        <w:t xml:space="preserve"> herfür </w:t>
      </w:r>
      <w:proofErr w:type="spellStart"/>
      <w:r>
        <w:t>gehn</w:t>
      </w:r>
      <w:proofErr w:type="spellEnd"/>
      <w:r>
        <w:t>.</w:t>
      </w:r>
    </w:p>
    <w:p w14:paraId="74D0BD54" w14:textId="77777777" w:rsidR="00144456" w:rsidRDefault="00144456" w:rsidP="00144456">
      <w:pPr>
        <w:pStyle w:val="StandardWeb"/>
      </w:pPr>
      <w:proofErr w:type="spellStart"/>
      <w:r>
        <w:t>Erd</w:t>
      </w:r>
      <w:proofErr w:type="spellEnd"/>
      <w:r>
        <w:t xml:space="preserve"> ist er und von der erden,</w:t>
      </w:r>
      <w:r>
        <w:br/>
        <w:t xml:space="preserve">wird auch wider zu </w:t>
      </w:r>
      <w:proofErr w:type="spellStart"/>
      <w:r>
        <w:t>erd</w:t>
      </w:r>
      <w:proofErr w:type="spellEnd"/>
      <w:r>
        <w:t xml:space="preserve"> werden</w:t>
      </w:r>
      <w:r>
        <w:br/>
        <w:t xml:space="preserve">Und von erden wider </w:t>
      </w:r>
      <w:proofErr w:type="spellStart"/>
      <w:r>
        <w:t>auffstehn</w:t>
      </w:r>
      <w:proofErr w:type="spellEnd"/>
      <w:r>
        <w:t>,</w:t>
      </w:r>
      <w:r>
        <w:br/>
        <w:t xml:space="preserve">wenn Gottes </w:t>
      </w:r>
      <w:proofErr w:type="spellStart"/>
      <w:r>
        <w:t>Pusaun</w:t>
      </w:r>
      <w:proofErr w:type="spellEnd"/>
      <w:r>
        <w:t xml:space="preserve"> wird </w:t>
      </w:r>
      <w:proofErr w:type="spellStart"/>
      <w:r>
        <w:t>angehn</w:t>
      </w:r>
      <w:proofErr w:type="spellEnd"/>
      <w:r>
        <w:t>.</w:t>
      </w:r>
    </w:p>
    <w:p w14:paraId="06FC3814" w14:textId="77777777" w:rsidR="00144456" w:rsidRDefault="00144456" w:rsidP="00144456">
      <w:pPr>
        <w:pStyle w:val="StandardWeb"/>
      </w:pPr>
      <w:r>
        <w:t xml:space="preserve">Seine </w:t>
      </w:r>
      <w:proofErr w:type="spellStart"/>
      <w:r>
        <w:t>seel</w:t>
      </w:r>
      <w:proofErr w:type="spellEnd"/>
      <w:r>
        <w:t xml:space="preserve"> lebt ewig </w:t>
      </w:r>
      <w:proofErr w:type="spellStart"/>
      <w:r>
        <w:t>inn</w:t>
      </w:r>
      <w:proofErr w:type="spellEnd"/>
      <w:r>
        <w:t xml:space="preserve"> Gott,</w:t>
      </w:r>
      <w:r>
        <w:br/>
        <w:t xml:space="preserve">der sie </w:t>
      </w:r>
      <w:proofErr w:type="spellStart"/>
      <w:r>
        <w:t>alhie</w:t>
      </w:r>
      <w:proofErr w:type="spellEnd"/>
      <w:r>
        <w:t xml:space="preserve"> aus seiner </w:t>
      </w:r>
      <w:proofErr w:type="spellStart"/>
      <w:r>
        <w:t>gnad</w:t>
      </w:r>
      <w:proofErr w:type="spellEnd"/>
      <w:r>
        <w:br/>
        <w:t xml:space="preserve">Von aller </w:t>
      </w:r>
      <w:proofErr w:type="spellStart"/>
      <w:r>
        <w:t>sünd</w:t>
      </w:r>
      <w:proofErr w:type="spellEnd"/>
      <w:r>
        <w:t xml:space="preserve"> und </w:t>
      </w:r>
      <w:proofErr w:type="spellStart"/>
      <w:r>
        <w:t>missethat</w:t>
      </w:r>
      <w:proofErr w:type="spellEnd"/>
      <w:r>
        <w:br/>
        <w:t xml:space="preserve">durch seinen </w:t>
      </w:r>
      <w:proofErr w:type="spellStart"/>
      <w:r>
        <w:t>bund</w:t>
      </w:r>
      <w:proofErr w:type="spellEnd"/>
      <w:r>
        <w:t xml:space="preserve"> </w:t>
      </w:r>
      <w:proofErr w:type="spellStart"/>
      <w:r>
        <w:t>geseget</w:t>
      </w:r>
      <w:proofErr w:type="spellEnd"/>
      <w:r>
        <w:t xml:space="preserve"> hat.</w:t>
      </w:r>
    </w:p>
    <w:p w14:paraId="150014C9" w14:textId="77777777" w:rsidR="00144456" w:rsidRDefault="00144456" w:rsidP="00144456">
      <w:pPr>
        <w:pStyle w:val="StandardWeb"/>
      </w:pPr>
      <w:r>
        <w:t xml:space="preserve">Sein </w:t>
      </w:r>
      <w:proofErr w:type="spellStart"/>
      <w:r>
        <w:t>arbeyt</w:t>
      </w:r>
      <w:proofErr w:type="spellEnd"/>
      <w:r>
        <w:t xml:space="preserve">, </w:t>
      </w:r>
      <w:proofErr w:type="spellStart"/>
      <w:r>
        <w:t>trübsal</w:t>
      </w:r>
      <w:proofErr w:type="spellEnd"/>
      <w:r>
        <w:t xml:space="preserve"> und elend</w:t>
      </w:r>
      <w:r>
        <w:br/>
        <w:t xml:space="preserve">ist kommen zu </w:t>
      </w:r>
      <w:proofErr w:type="spellStart"/>
      <w:r>
        <w:t>eim</w:t>
      </w:r>
      <w:proofErr w:type="spellEnd"/>
      <w:r>
        <w:t xml:space="preserve"> guten end,</w:t>
      </w:r>
      <w:r>
        <w:br/>
        <w:t>Er hat getragen Christi joch,</w:t>
      </w:r>
      <w:r>
        <w:br/>
        <w:t>ist gestorben und lebet noch.</w:t>
      </w:r>
    </w:p>
    <w:p w14:paraId="3F2A1B5E" w14:textId="77777777" w:rsidR="00144456" w:rsidRDefault="00144456" w:rsidP="00144456">
      <w:pPr>
        <w:pStyle w:val="StandardWeb"/>
      </w:pPr>
      <w:r>
        <w:t xml:space="preserve">Die </w:t>
      </w:r>
      <w:proofErr w:type="spellStart"/>
      <w:r>
        <w:t>seel</w:t>
      </w:r>
      <w:proofErr w:type="spellEnd"/>
      <w:r>
        <w:t xml:space="preserve"> die lebt on alle klag,</w:t>
      </w:r>
      <w:r>
        <w:br/>
        <w:t xml:space="preserve">der </w:t>
      </w:r>
      <w:proofErr w:type="spellStart"/>
      <w:r>
        <w:t>leyb</w:t>
      </w:r>
      <w:proofErr w:type="spellEnd"/>
      <w:r>
        <w:t xml:space="preserve"> </w:t>
      </w:r>
      <w:proofErr w:type="spellStart"/>
      <w:r>
        <w:t>schlefft</w:t>
      </w:r>
      <w:proofErr w:type="spellEnd"/>
      <w:r>
        <w:t xml:space="preserve"> </w:t>
      </w:r>
      <w:proofErr w:type="spellStart"/>
      <w:r>
        <w:t>biß</w:t>
      </w:r>
      <w:proofErr w:type="spellEnd"/>
      <w:r>
        <w:t xml:space="preserve"> an letzten tag,</w:t>
      </w:r>
      <w:r>
        <w:br/>
        <w:t xml:space="preserve">An welchem </w:t>
      </w:r>
      <w:proofErr w:type="spellStart"/>
      <w:r>
        <w:t>jn</w:t>
      </w:r>
      <w:proofErr w:type="spellEnd"/>
      <w:r>
        <w:t xml:space="preserve"> Gott </w:t>
      </w:r>
      <w:proofErr w:type="spellStart"/>
      <w:r>
        <w:t>verkleren</w:t>
      </w:r>
      <w:proofErr w:type="spellEnd"/>
      <w:r>
        <w:br/>
        <w:t xml:space="preserve">und der </w:t>
      </w:r>
      <w:proofErr w:type="spellStart"/>
      <w:r>
        <w:t>frewden</w:t>
      </w:r>
      <w:proofErr w:type="spellEnd"/>
      <w:r>
        <w:t xml:space="preserve"> wird </w:t>
      </w:r>
      <w:proofErr w:type="spellStart"/>
      <w:r>
        <w:t>geweren</w:t>
      </w:r>
      <w:proofErr w:type="spellEnd"/>
      <w:r>
        <w:t>.</w:t>
      </w:r>
    </w:p>
    <w:p w14:paraId="4D68AF67" w14:textId="77777777" w:rsidR="00144456" w:rsidRDefault="00144456" w:rsidP="00144456">
      <w:pPr>
        <w:pStyle w:val="StandardWeb"/>
      </w:pPr>
      <w:r>
        <w:t xml:space="preserve">Hie ist er </w:t>
      </w:r>
      <w:proofErr w:type="spellStart"/>
      <w:r>
        <w:t>inn</w:t>
      </w:r>
      <w:proofErr w:type="spellEnd"/>
      <w:r>
        <w:t xml:space="preserve"> Angst gewesen,</w:t>
      </w:r>
      <w:r>
        <w:br/>
        <w:t>dort aber wird er genesen,</w:t>
      </w:r>
      <w:r>
        <w:br/>
        <w:t xml:space="preserve">In ewiger </w:t>
      </w:r>
      <w:proofErr w:type="spellStart"/>
      <w:r>
        <w:t>freud</w:t>
      </w:r>
      <w:proofErr w:type="spellEnd"/>
      <w:r>
        <w:t xml:space="preserve"> und </w:t>
      </w:r>
      <w:proofErr w:type="spellStart"/>
      <w:r>
        <w:t>wonne</w:t>
      </w:r>
      <w:proofErr w:type="spellEnd"/>
      <w:r>
        <w:br/>
        <w:t>leuchten wie die schöne Sonne.</w:t>
      </w:r>
    </w:p>
    <w:p w14:paraId="441DDC7B" w14:textId="77777777" w:rsidR="00144456" w:rsidRPr="004A79F4" w:rsidRDefault="00144456" w:rsidP="00144456">
      <w:pPr>
        <w:pStyle w:val="StandardWeb"/>
      </w:pPr>
      <w:r>
        <w:t xml:space="preserve">Nu lassen wir </w:t>
      </w:r>
      <w:proofErr w:type="spellStart"/>
      <w:r>
        <w:t>jn</w:t>
      </w:r>
      <w:proofErr w:type="spellEnd"/>
      <w:r>
        <w:t xml:space="preserve"> hie schlaffen</w:t>
      </w:r>
      <w:r>
        <w:br/>
        <w:t xml:space="preserve">und </w:t>
      </w:r>
      <w:proofErr w:type="spellStart"/>
      <w:r>
        <w:t>gehn</w:t>
      </w:r>
      <w:proofErr w:type="spellEnd"/>
      <w:r>
        <w:t xml:space="preserve"> all </w:t>
      </w:r>
      <w:proofErr w:type="spellStart"/>
      <w:r>
        <w:t>sampt</w:t>
      </w:r>
      <w:proofErr w:type="spellEnd"/>
      <w:r>
        <w:t xml:space="preserve"> unser </w:t>
      </w:r>
      <w:proofErr w:type="spellStart"/>
      <w:r>
        <w:t>strassen</w:t>
      </w:r>
      <w:proofErr w:type="spellEnd"/>
      <w:r>
        <w:t>,</w:t>
      </w:r>
      <w:r>
        <w:br/>
        <w:t xml:space="preserve">Schicken uns auch mit allem </w:t>
      </w:r>
      <w:proofErr w:type="spellStart"/>
      <w:r>
        <w:t>fleys</w:t>
      </w:r>
      <w:proofErr w:type="spellEnd"/>
      <w:r>
        <w:br/>
        <w:t xml:space="preserve">denn der Tod </w:t>
      </w:r>
      <w:proofErr w:type="spellStart"/>
      <w:r>
        <w:t>kompt</w:t>
      </w:r>
      <w:proofErr w:type="spellEnd"/>
      <w:r>
        <w:t xml:space="preserve"> uns </w:t>
      </w:r>
      <w:proofErr w:type="spellStart"/>
      <w:r>
        <w:t>gleycher</w:t>
      </w:r>
      <w:proofErr w:type="spellEnd"/>
      <w:r>
        <w:t xml:space="preserve"> </w:t>
      </w:r>
      <w:proofErr w:type="spellStart"/>
      <w:r>
        <w:t>weyß</w:t>
      </w:r>
      <w:proofErr w:type="spellEnd"/>
      <w:r>
        <w:t xml:space="preserve">. </w:t>
      </w:r>
    </w:p>
    <w:p w14:paraId="48A04143" w14:textId="77777777" w:rsidR="00144456" w:rsidRDefault="00144456" w:rsidP="00144456">
      <w:pPr>
        <w:pStyle w:val="berschrift1"/>
      </w:pPr>
      <w:r>
        <w:t xml:space="preserve">O göttliche </w:t>
      </w:r>
      <w:proofErr w:type="spellStart"/>
      <w:r>
        <w:t>Dreyfaltigkeyt</w:t>
      </w:r>
      <w:proofErr w:type="spellEnd"/>
    </w:p>
    <w:p w14:paraId="46F4745E" w14:textId="77777777" w:rsidR="00144456" w:rsidRDefault="00144456" w:rsidP="00144456">
      <w:pPr>
        <w:pStyle w:val="StandardWeb"/>
      </w:pPr>
      <w:r>
        <w:t xml:space="preserve">O göttliche </w:t>
      </w:r>
      <w:proofErr w:type="spellStart"/>
      <w:r>
        <w:t>Dreyfaltigkeyt</w:t>
      </w:r>
      <w:proofErr w:type="spellEnd"/>
      <w:r>
        <w:br/>
      </w:r>
      <w:proofErr w:type="spellStart"/>
      <w:r>
        <w:t>inn</w:t>
      </w:r>
      <w:proofErr w:type="spellEnd"/>
      <w:r>
        <w:t xml:space="preserve"> </w:t>
      </w:r>
      <w:proofErr w:type="spellStart"/>
      <w:r>
        <w:t>eyniger</w:t>
      </w:r>
      <w:proofErr w:type="spellEnd"/>
      <w:r>
        <w:t xml:space="preserve"> </w:t>
      </w:r>
      <w:proofErr w:type="spellStart"/>
      <w:r>
        <w:t>selbstendigkeyt</w:t>
      </w:r>
      <w:proofErr w:type="spellEnd"/>
      <w:r>
        <w:t>,</w:t>
      </w:r>
      <w:r>
        <w:br/>
        <w:t xml:space="preserve">O Gott </w:t>
      </w:r>
      <w:proofErr w:type="spellStart"/>
      <w:r>
        <w:t>inn</w:t>
      </w:r>
      <w:proofErr w:type="spellEnd"/>
      <w:r>
        <w:t xml:space="preserve"> der </w:t>
      </w:r>
      <w:proofErr w:type="spellStart"/>
      <w:r>
        <w:t>Himlischen</w:t>
      </w:r>
      <w:proofErr w:type="spellEnd"/>
      <w:r>
        <w:t xml:space="preserve"> </w:t>
      </w:r>
      <w:proofErr w:type="spellStart"/>
      <w:r>
        <w:t>rhu</w:t>
      </w:r>
      <w:proofErr w:type="spellEnd"/>
      <w:r>
        <w:t>,</w:t>
      </w:r>
      <w:r>
        <w:br/>
        <w:t xml:space="preserve">wie wunderlich </w:t>
      </w:r>
      <w:proofErr w:type="spellStart"/>
      <w:r>
        <w:t>erscheynestu</w:t>
      </w:r>
      <w:proofErr w:type="spellEnd"/>
      <w:r>
        <w:t>!</w:t>
      </w:r>
    </w:p>
    <w:p w14:paraId="2B210980" w14:textId="77777777" w:rsidR="00144456" w:rsidRDefault="00144456" w:rsidP="00144456">
      <w:pPr>
        <w:pStyle w:val="StandardWeb"/>
      </w:pPr>
      <w:r>
        <w:t xml:space="preserve">Du </w:t>
      </w:r>
      <w:proofErr w:type="spellStart"/>
      <w:r>
        <w:t>schuffest</w:t>
      </w:r>
      <w:proofErr w:type="spellEnd"/>
      <w:r>
        <w:t xml:space="preserve"> den </w:t>
      </w:r>
      <w:proofErr w:type="spellStart"/>
      <w:r>
        <w:t>mensch</w:t>
      </w:r>
      <w:proofErr w:type="spellEnd"/>
      <w:r>
        <w:t xml:space="preserve"> rein </w:t>
      </w:r>
      <w:proofErr w:type="spellStart"/>
      <w:r>
        <w:t>vnd</w:t>
      </w:r>
      <w:proofErr w:type="spellEnd"/>
      <w:r>
        <w:t xml:space="preserve"> gut</w:t>
      </w:r>
      <w:r>
        <w:br/>
      </w:r>
      <w:proofErr w:type="spellStart"/>
      <w:r>
        <w:t>vnd</w:t>
      </w:r>
      <w:proofErr w:type="spellEnd"/>
      <w:r>
        <w:t xml:space="preserve"> </w:t>
      </w:r>
      <w:proofErr w:type="spellStart"/>
      <w:r>
        <w:t>zirest</w:t>
      </w:r>
      <w:proofErr w:type="spellEnd"/>
      <w:r>
        <w:t xml:space="preserve"> </w:t>
      </w:r>
      <w:proofErr w:type="spellStart"/>
      <w:r>
        <w:t>jn</w:t>
      </w:r>
      <w:proofErr w:type="spellEnd"/>
      <w:r>
        <w:t xml:space="preserve"> nach deinem </w:t>
      </w:r>
      <w:proofErr w:type="spellStart"/>
      <w:r>
        <w:t>mut</w:t>
      </w:r>
      <w:proofErr w:type="spellEnd"/>
      <w:r>
        <w:t>,</w:t>
      </w:r>
      <w:r>
        <w:br/>
        <w:t xml:space="preserve">Zu deinem </w:t>
      </w:r>
      <w:proofErr w:type="spellStart"/>
      <w:r>
        <w:t>bild</w:t>
      </w:r>
      <w:proofErr w:type="spellEnd"/>
      <w:r>
        <w:t xml:space="preserve"> </w:t>
      </w:r>
      <w:proofErr w:type="spellStart"/>
      <w:r>
        <w:t>formirest</w:t>
      </w:r>
      <w:proofErr w:type="spellEnd"/>
      <w:r>
        <w:t xml:space="preserve"> </w:t>
      </w:r>
      <w:proofErr w:type="spellStart"/>
      <w:r>
        <w:t>jn</w:t>
      </w:r>
      <w:proofErr w:type="spellEnd"/>
      <w:r>
        <w:br/>
      </w:r>
      <w:proofErr w:type="spellStart"/>
      <w:r>
        <w:t>vnd</w:t>
      </w:r>
      <w:proofErr w:type="spellEnd"/>
      <w:r>
        <w:t xml:space="preserve"> machest einen Bund mit </w:t>
      </w:r>
      <w:proofErr w:type="spellStart"/>
      <w:r>
        <w:t>jm</w:t>
      </w:r>
      <w:proofErr w:type="spellEnd"/>
      <w:r>
        <w:t>.</w:t>
      </w:r>
    </w:p>
    <w:p w14:paraId="2D7634B0" w14:textId="77777777" w:rsidR="00144456" w:rsidRDefault="00144456" w:rsidP="00144456">
      <w:pPr>
        <w:pStyle w:val="StandardWeb"/>
      </w:pPr>
      <w:r>
        <w:t xml:space="preserve">Da nu der </w:t>
      </w:r>
      <w:proofErr w:type="spellStart"/>
      <w:r>
        <w:t>mensch</w:t>
      </w:r>
      <w:proofErr w:type="spellEnd"/>
      <w:r>
        <w:t xml:space="preserve"> </w:t>
      </w:r>
      <w:proofErr w:type="spellStart"/>
      <w:r>
        <w:t>sampt</w:t>
      </w:r>
      <w:proofErr w:type="spellEnd"/>
      <w:r>
        <w:t xml:space="preserve"> seiner </w:t>
      </w:r>
      <w:proofErr w:type="spellStart"/>
      <w:r>
        <w:t>frucht</w:t>
      </w:r>
      <w:proofErr w:type="spellEnd"/>
      <w:r>
        <w:br/>
        <w:t xml:space="preserve">der </w:t>
      </w:r>
      <w:proofErr w:type="spellStart"/>
      <w:r>
        <w:t>sünden</w:t>
      </w:r>
      <w:proofErr w:type="spellEnd"/>
      <w:r>
        <w:t xml:space="preserve"> halben war verflucht,</w:t>
      </w:r>
      <w:r>
        <w:br/>
      </w:r>
      <w:proofErr w:type="spellStart"/>
      <w:r>
        <w:t>Liessestu</w:t>
      </w:r>
      <w:proofErr w:type="spellEnd"/>
      <w:r>
        <w:t>, Vater, deinen Son</w:t>
      </w:r>
      <w:r>
        <w:br/>
        <w:t xml:space="preserve">für </w:t>
      </w:r>
      <w:proofErr w:type="spellStart"/>
      <w:r>
        <w:t>jn</w:t>
      </w:r>
      <w:proofErr w:type="spellEnd"/>
      <w:r>
        <w:t xml:space="preserve"> </w:t>
      </w:r>
      <w:proofErr w:type="spellStart"/>
      <w:r>
        <w:t>auff</w:t>
      </w:r>
      <w:proofErr w:type="spellEnd"/>
      <w:r>
        <w:t xml:space="preserve"> erden </w:t>
      </w:r>
      <w:proofErr w:type="spellStart"/>
      <w:r>
        <w:t>busse</w:t>
      </w:r>
      <w:proofErr w:type="spellEnd"/>
      <w:r>
        <w:t xml:space="preserve"> </w:t>
      </w:r>
      <w:proofErr w:type="spellStart"/>
      <w:r>
        <w:t>thun</w:t>
      </w:r>
      <w:proofErr w:type="spellEnd"/>
      <w:r>
        <w:t>.</w:t>
      </w:r>
    </w:p>
    <w:p w14:paraId="2AD01ED4" w14:textId="77777777" w:rsidR="00144456" w:rsidRDefault="00144456" w:rsidP="00144456">
      <w:pPr>
        <w:pStyle w:val="StandardWeb"/>
      </w:pPr>
      <w:r>
        <w:t xml:space="preserve">Da </w:t>
      </w:r>
      <w:proofErr w:type="spellStart"/>
      <w:r>
        <w:t>diser</w:t>
      </w:r>
      <w:proofErr w:type="spellEnd"/>
      <w:r>
        <w:t xml:space="preserve">, sein </w:t>
      </w:r>
      <w:proofErr w:type="spellStart"/>
      <w:r>
        <w:t>ampt</w:t>
      </w:r>
      <w:proofErr w:type="spellEnd"/>
      <w:r>
        <w:t xml:space="preserve"> </w:t>
      </w:r>
      <w:proofErr w:type="spellStart"/>
      <w:r>
        <w:t>außgericht</w:t>
      </w:r>
      <w:proofErr w:type="spellEnd"/>
      <w:r>
        <w:t>,</w:t>
      </w:r>
      <w:r>
        <w:br/>
        <w:t xml:space="preserve">erschein vor deinem </w:t>
      </w:r>
      <w:proofErr w:type="spellStart"/>
      <w:r>
        <w:t>angesicht</w:t>
      </w:r>
      <w:proofErr w:type="spellEnd"/>
      <w:r>
        <w:t>,</w:t>
      </w:r>
      <w:r>
        <w:br/>
        <w:t xml:space="preserve">Bat er, das du </w:t>
      </w:r>
      <w:proofErr w:type="spellStart"/>
      <w:r>
        <w:t>vns</w:t>
      </w:r>
      <w:proofErr w:type="spellEnd"/>
      <w:r>
        <w:t xml:space="preserve"> allermeist</w:t>
      </w:r>
      <w:r>
        <w:br/>
        <w:t xml:space="preserve">trösten </w:t>
      </w:r>
      <w:proofErr w:type="spellStart"/>
      <w:r>
        <w:t>woltest</w:t>
      </w:r>
      <w:proofErr w:type="spellEnd"/>
      <w:r>
        <w:t xml:space="preserve"> mit deinem </w:t>
      </w:r>
      <w:proofErr w:type="spellStart"/>
      <w:r>
        <w:t>Geyst</w:t>
      </w:r>
      <w:proofErr w:type="spellEnd"/>
      <w:r>
        <w:t>.</w:t>
      </w:r>
    </w:p>
    <w:p w14:paraId="0D3B6B28" w14:textId="77777777" w:rsidR="00144456" w:rsidRDefault="00144456" w:rsidP="00144456">
      <w:pPr>
        <w:pStyle w:val="StandardWeb"/>
      </w:pPr>
      <w:r>
        <w:t xml:space="preserve">Du </w:t>
      </w:r>
      <w:proofErr w:type="spellStart"/>
      <w:r>
        <w:t>warest</w:t>
      </w:r>
      <w:proofErr w:type="spellEnd"/>
      <w:r>
        <w:t xml:space="preserve"> seiner </w:t>
      </w:r>
      <w:proofErr w:type="spellStart"/>
      <w:r>
        <w:t>beth</w:t>
      </w:r>
      <w:proofErr w:type="spellEnd"/>
      <w:r>
        <w:t xml:space="preserve"> bereit,</w:t>
      </w:r>
      <w:r>
        <w:br/>
        <w:t xml:space="preserve">begabest menschlich </w:t>
      </w:r>
      <w:proofErr w:type="spellStart"/>
      <w:r>
        <w:t>alberkeit</w:t>
      </w:r>
      <w:proofErr w:type="spellEnd"/>
      <w:r>
        <w:t>,</w:t>
      </w:r>
      <w:r>
        <w:br/>
        <w:t xml:space="preserve">Richtest dein </w:t>
      </w:r>
      <w:proofErr w:type="spellStart"/>
      <w:r>
        <w:t>außerwelten</w:t>
      </w:r>
      <w:proofErr w:type="spellEnd"/>
      <w:r>
        <w:t xml:space="preserve"> zu,</w:t>
      </w:r>
      <w:r>
        <w:br/>
        <w:t xml:space="preserve">das sie </w:t>
      </w:r>
      <w:proofErr w:type="spellStart"/>
      <w:r>
        <w:t>kömen</w:t>
      </w:r>
      <w:proofErr w:type="spellEnd"/>
      <w:r>
        <w:t xml:space="preserve"> zu seiner ruh.</w:t>
      </w:r>
    </w:p>
    <w:p w14:paraId="3B8AA397" w14:textId="77777777" w:rsidR="00144456" w:rsidRDefault="00144456" w:rsidP="00144456">
      <w:pPr>
        <w:pStyle w:val="StandardWeb"/>
      </w:pPr>
      <w:r>
        <w:t xml:space="preserve">Nu </w:t>
      </w:r>
      <w:proofErr w:type="spellStart"/>
      <w:r>
        <w:t>gibestu</w:t>
      </w:r>
      <w:proofErr w:type="spellEnd"/>
      <w:r>
        <w:t xml:space="preserve"> die </w:t>
      </w:r>
      <w:proofErr w:type="spellStart"/>
      <w:r>
        <w:t>seligkeit</w:t>
      </w:r>
      <w:proofErr w:type="spellEnd"/>
      <w:r>
        <w:br/>
        <w:t xml:space="preserve">aus </w:t>
      </w:r>
      <w:proofErr w:type="spellStart"/>
      <w:r>
        <w:t>gnad</w:t>
      </w:r>
      <w:proofErr w:type="spellEnd"/>
      <w:r>
        <w:t xml:space="preserve"> </w:t>
      </w:r>
      <w:proofErr w:type="spellStart"/>
      <w:r>
        <w:t>vnd</w:t>
      </w:r>
      <w:proofErr w:type="spellEnd"/>
      <w:r>
        <w:t xml:space="preserve"> aus </w:t>
      </w:r>
      <w:proofErr w:type="spellStart"/>
      <w:r>
        <w:t>barmhertzigkeit</w:t>
      </w:r>
      <w:proofErr w:type="spellEnd"/>
      <w:r>
        <w:br/>
        <w:t xml:space="preserve">Durch Christi </w:t>
      </w:r>
      <w:proofErr w:type="spellStart"/>
      <w:r>
        <w:t>verdinst</w:t>
      </w:r>
      <w:proofErr w:type="spellEnd"/>
      <w:r>
        <w:t xml:space="preserve"> </w:t>
      </w:r>
      <w:proofErr w:type="spellStart"/>
      <w:r>
        <w:t>inn</w:t>
      </w:r>
      <w:proofErr w:type="spellEnd"/>
      <w:r>
        <w:t xml:space="preserve"> der gab</w:t>
      </w:r>
      <w:r>
        <w:br/>
        <w:t xml:space="preserve">deines </w:t>
      </w:r>
      <w:proofErr w:type="spellStart"/>
      <w:r>
        <w:t>geystes</w:t>
      </w:r>
      <w:proofErr w:type="spellEnd"/>
      <w:r>
        <w:t xml:space="preserve"> von oben </w:t>
      </w:r>
      <w:proofErr w:type="spellStart"/>
      <w:r>
        <w:t>hrab</w:t>
      </w:r>
      <w:proofErr w:type="spellEnd"/>
      <w:r>
        <w:t>.</w:t>
      </w:r>
    </w:p>
    <w:p w14:paraId="50B2AB53" w14:textId="77777777" w:rsidR="00144456" w:rsidRDefault="00144456" w:rsidP="00144456">
      <w:pPr>
        <w:pStyle w:val="StandardWeb"/>
      </w:pPr>
      <w:r>
        <w:t xml:space="preserve">Die </w:t>
      </w:r>
      <w:proofErr w:type="spellStart"/>
      <w:r>
        <w:t>drey</w:t>
      </w:r>
      <w:proofErr w:type="spellEnd"/>
      <w:r>
        <w:t xml:space="preserve"> </w:t>
      </w:r>
      <w:proofErr w:type="spellStart"/>
      <w:r>
        <w:t>werck</w:t>
      </w:r>
      <w:proofErr w:type="spellEnd"/>
      <w:r>
        <w:t xml:space="preserve"> </w:t>
      </w:r>
      <w:proofErr w:type="spellStart"/>
      <w:r>
        <w:t>vnsrer</w:t>
      </w:r>
      <w:proofErr w:type="spellEnd"/>
      <w:r>
        <w:t xml:space="preserve"> </w:t>
      </w:r>
      <w:proofErr w:type="spellStart"/>
      <w:r>
        <w:t>seligkeyt</w:t>
      </w:r>
      <w:proofErr w:type="spellEnd"/>
      <w:r>
        <w:br/>
      </w:r>
      <w:proofErr w:type="spellStart"/>
      <w:r>
        <w:t>preysen</w:t>
      </w:r>
      <w:proofErr w:type="spellEnd"/>
      <w:r>
        <w:t xml:space="preserve"> dich, o </w:t>
      </w:r>
      <w:proofErr w:type="spellStart"/>
      <w:r>
        <w:t>Dreyfaltigkeyt</w:t>
      </w:r>
      <w:proofErr w:type="spellEnd"/>
      <w:r>
        <w:t>,</w:t>
      </w:r>
      <w:r>
        <w:br/>
        <w:t xml:space="preserve">Die du nach </w:t>
      </w:r>
      <w:proofErr w:type="spellStart"/>
      <w:r>
        <w:t>personen</w:t>
      </w:r>
      <w:proofErr w:type="spellEnd"/>
      <w:r>
        <w:t xml:space="preserve"> </w:t>
      </w:r>
      <w:proofErr w:type="spellStart"/>
      <w:r>
        <w:t>genant</w:t>
      </w:r>
      <w:proofErr w:type="spellEnd"/>
      <w:r>
        <w:br/>
      </w:r>
      <w:proofErr w:type="spellStart"/>
      <w:r>
        <w:t>vnd</w:t>
      </w:r>
      <w:proofErr w:type="spellEnd"/>
      <w:r>
        <w:t xml:space="preserve"> doch nur ein Gott wirst </w:t>
      </w:r>
      <w:proofErr w:type="spellStart"/>
      <w:r>
        <w:t>erkant</w:t>
      </w:r>
      <w:proofErr w:type="spellEnd"/>
      <w:r>
        <w:t>.</w:t>
      </w:r>
    </w:p>
    <w:p w14:paraId="71637653" w14:textId="77777777" w:rsidR="00144456" w:rsidRDefault="00144456" w:rsidP="00144456">
      <w:pPr>
        <w:pStyle w:val="StandardWeb"/>
      </w:pPr>
      <w:r>
        <w:t xml:space="preserve">Die </w:t>
      </w:r>
      <w:proofErr w:type="spellStart"/>
      <w:r>
        <w:t>seel</w:t>
      </w:r>
      <w:proofErr w:type="spellEnd"/>
      <w:r>
        <w:t xml:space="preserve"> hat edler gaben </w:t>
      </w:r>
      <w:proofErr w:type="spellStart"/>
      <w:r>
        <w:t>drey</w:t>
      </w:r>
      <w:proofErr w:type="spellEnd"/>
      <w:r>
        <w:t>,</w:t>
      </w:r>
      <w:r>
        <w:br/>
      </w:r>
      <w:proofErr w:type="spellStart"/>
      <w:r>
        <w:t>vernunfft</w:t>
      </w:r>
      <w:proofErr w:type="spellEnd"/>
      <w:r>
        <w:t xml:space="preserve">, willen, </w:t>
      </w:r>
      <w:proofErr w:type="spellStart"/>
      <w:r>
        <w:t>gedechtnis</w:t>
      </w:r>
      <w:proofErr w:type="spellEnd"/>
      <w:r>
        <w:t xml:space="preserve"> </w:t>
      </w:r>
      <w:proofErr w:type="spellStart"/>
      <w:r>
        <w:t>frey</w:t>
      </w:r>
      <w:proofErr w:type="spellEnd"/>
      <w:r>
        <w:t>:</w:t>
      </w:r>
      <w:r>
        <w:br/>
        <w:t xml:space="preserve">Die </w:t>
      </w:r>
      <w:proofErr w:type="spellStart"/>
      <w:r>
        <w:t>weyl</w:t>
      </w:r>
      <w:proofErr w:type="spellEnd"/>
      <w:r>
        <w:t xml:space="preserve"> sie wird dein </w:t>
      </w:r>
      <w:proofErr w:type="spellStart"/>
      <w:r>
        <w:t>bild</w:t>
      </w:r>
      <w:proofErr w:type="spellEnd"/>
      <w:r>
        <w:t xml:space="preserve"> </w:t>
      </w:r>
      <w:proofErr w:type="spellStart"/>
      <w:r>
        <w:t>genant</w:t>
      </w:r>
      <w:proofErr w:type="spellEnd"/>
      <w:r>
        <w:br/>
      </w:r>
      <w:proofErr w:type="spellStart"/>
      <w:r>
        <w:t>wirstu</w:t>
      </w:r>
      <w:proofErr w:type="spellEnd"/>
      <w:r>
        <w:t xml:space="preserve"> gar </w:t>
      </w:r>
      <w:proofErr w:type="spellStart"/>
      <w:r>
        <w:t>feyn</w:t>
      </w:r>
      <w:proofErr w:type="spellEnd"/>
      <w:r>
        <w:t xml:space="preserve"> an </w:t>
      </w:r>
      <w:proofErr w:type="spellStart"/>
      <w:r>
        <w:t>jr</w:t>
      </w:r>
      <w:proofErr w:type="spellEnd"/>
      <w:r>
        <w:t xml:space="preserve"> </w:t>
      </w:r>
      <w:proofErr w:type="spellStart"/>
      <w:r>
        <w:t>erkant</w:t>
      </w:r>
      <w:proofErr w:type="spellEnd"/>
      <w:r>
        <w:t>.</w:t>
      </w:r>
    </w:p>
    <w:p w14:paraId="0FBF52EE" w14:textId="77777777" w:rsidR="00144456" w:rsidRDefault="00144456" w:rsidP="00144456">
      <w:pPr>
        <w:pStyle w:val="StandardWeb"/>
      </w:pPr>
      <w:r>
        <w:t>Die sonne, so ausbündig gut,</w:t>
      </w:r>
      <w:r>
        <w:br/>
        <w:t xml:space="preserve">hat </w:t>
      </w:r>
      <w:proofErr w:type="spellStart"/>
      <w:r>
        <w:t>jr</w:t>
      </w:r>
      <w:proofErr w:type="spellEnd"/>
      <w:r>
        <w:t xml:space="preserve"> </w:t>
      </w:r>
      <w:proofErr w:type="spellStart"/>
      <w:r>
        <w:t>werck</w:t>
      </w:r>
      <w:proofErr w:type="spellEnd"/>
      <w:r>
        <w:t xml:space="preserve">, das sie </w:t>
      </w:r>
      <w:proofErr w:type="spellStart"/>
      <w:r>
        <w:t>mechtig</w:t>
      </w:r>
      <w:proofErr w:type="spellEnd"/>
      <w:r>
        <w:t xml:space="preserve"> </w:t>
      </w:r>
      <w:proofErr w:type="spellStart"/>
      <w:r>
        <w:t>thut</w:t>
      </w:r>
      <w:proofErr w:type="spellEnd"/>
      <w:r>
        <w:t>,</w:t>
      </w:r>
      <w:r>
        <w:br/>
        <w:t xml:space="preserve">Sie leuchtet, </w:t>
      </w:r>
      <w:proofErr w:type="spellStart"/>
      <w:r>
        <w:t>wermet</w:t>
      </w:r>
      <w:proofErr w:type="spellEnd"/>
      <w:r>
        <w:t xml:space="preserve"> </w:t>
      </w:r>
      <w:proofErr w:type="spellStart"/>
      <w:r>
        <w:t>vnd</w:t>
      </w:r>
      <w:proofErr w:type="spellEnd"/>
      <w:r>
        <w:t xml:space="preserve"> gibt </w:t>
      </w:r>
      <w:proofErr w:type="spellStart"/>
      <w:r>
        <w:t>krafft</w:t>
      </w:r>
      <w:proofErr w:type="spellEnd"/>
      <w:r>
        <w:t>,</w:t>
      </w:r>
      <w:r>
        <w:br/>
        <w:t xml:space="preserve">deutet do mit dein </w:t>
      </w:r>
      <w:proofErr w:type="spellStart"/>
      <w:r>
        <w:t>aygenschafft</w:t>
      </w:r>
      <w:proofErr w:type="spellEnd"/>
      <w:r>
        <w:t>!</w:t>
      </w:r>
    </w:p>
    <w:p w14:paraId="39DD22D8" w14:textId="77777777" w:rsidR="00144456" w:rsidRDefault="00144456" w:rsidP="00144456">
      <w:pPr>
        <w:pStyle w:val="StandardWeb"/>
      </w:pPr>
      <w:r>
        <w:t xml:space="preserve">O </w:t>
      </w:r>
      <w:proofErr w:type="spellStart"/>
      <w:r>
        <w:t>liecht</w:t>
      </w:r>
      <w:proofErr w:type="spellEnd"/>
      <w:r>
        <w:t xml:space="preserve"> Heilig </w:t>
      </w:r>
      <w:proofErr w:type="spellStart"/>
      <w:r>
        <w:t>Dreyfaltigkeyt</w:t>
      </w:r>
      <w:proofErr w:type="spellEnd"/>
      <w:r>
        <w:t>!</w:t>
      </w:r>
      <w:r>
        <w:br/>
      </w:r>
      <w:proofErr w:type="spellStart"/>
      <w:r>
        <w:t>erleucht</w:t>
      </w:r>
      <w:proofErr w:type="spellEnd"/>
      <w:r>
        <w:t xml:space="preserve"> all </w:t>
      </w:r>
      <w:proofErr w:type="spellStart"/>
      <w:r>
        <w:t>vnser</w:t>
      </w:r>
      <w:proofErr w:type="spellEnd"/>
      <w:r>
        <w:t xml:space="preserve"> </w:t>
      </w:r>
      <w:proofErr w:type="spellStart"/>
      <w:r>
        <w:t>tunckelheyt</w:t>
      </w:r>
      <w:proofErr w:type="spellEnd"/>
      <w:r>
        <w:t>,</w:t>
      </w:r>
      <w:r>
        <w:br/>
      </w:r>
      <w:proofErr w:type="spellStart"/>
      <w:r>
        <w:t>Erwerm</w:t>
      </w:r>
      <w:proofErr w:type="spellEnd"/>
      <w:r>
        <w:t xml:space="preserve"> </w:t>
      </w:r>
      <w:proofErr w:type="spellStart"/>
      <w:r>
        <w:t>vnser</w:t>
      </w:r>
      <w:proofErr w:type="spellEnd"/>
      <w:r>
        <w:t xml:space="preserve"> </w:t>
      </w:r>
      <w:proofErr w:type="spellStart"/>
      <w:r>
        <w:t>seel</w:t>
      </w:r>
      <w:proofErr w:type="spellEnd"/>
      <w:r>
        <w:t xml:space="preserve">, gib </w:t>
      </w:r>
      <w:proofErr w:type="spellStart"/>
      <w:r>
        <w:t>krafft</w:t>
      </w:r>
      <w:proofErr w:type="spellEnd"/>
      <w:r>
        <w:t>,</w:t>
      </w:r>
      <w:r>
        <w:br/>
        <w:t xml:space="preserve">so </w:t>
      </w:r>
      <w:proofErr w:type="spellStart"/>
      <w:r>
        <w:t>wechst</w:t>
      </w:r>
      <w:proofErr w:type="spellEnd"/>
      <w:r>
        <w:t xml:space="preserve"> dein </w:t>
      </w:r>
      <w:proofErr w:type="spellStart"/>
      <w:r>
        <w:t>wort</w:t>
      </w:r>
      <w:proofErr w:type="spellEnd"/>
      <w:r>
        <w:t xml:space="preserve"> </w:t>
      </w:r>
      <w:proofErr w:type="spellStart"/>
      <w:r>
        <w:t>inn</w:t>
      </w:r>
      <w:proofErr w:type="spellEnd"/>
      <w:r>
        <w:t xml:space="preserve"> vollem </w:t>
      </w:r>
      <w:proofErr w:type="spellStart"/>
      <w:r>
        <w:t>safft</w:t>
      </w:r>
      <w:proofErr w:type="spellEnd"/>
      <w:r>
        <w:t>!</w:t>
      </w:r>
    </w:p>
    <w:p w14:paraId="738E7CA7" w14:textId="77777777" w:rsidR="00144456" w:rsidRDefault="00144456" w:rsidP="00144456">
      <w:pPr>
        <w:pStyle w:val="StandardWeb"/>
      </w:pPr>
      <w:r>
        <w:t xml:space="preserve">Schein </w:t>
      </w:r>
      <w:proofErr w:type="spellStart"/>
      <w:r>
        <w:t>vns</w:t>
      </w:r>
      <w:proofErr w:type="spellEnd"/>
      <w:r>
        <w:t xml:space="preserve"> mit </w:t>
      </w:r>
      <w:proofErr w:type="spellStart"/>
      <w:r>
        <w:t>gnad</w:t>
      </w:r>
      <w:proofErr w:type="spellEnd"/>
      <w:r>
        <w:t xml:space="preserve"> von deinem thron</w:t>
      </w:r>
      <w:r>
        <w:br/>
      </w:r>
      <w:proofErr w:type="spellStart"/>
      <w:r>
        <w:t>vnd</w:t>
      </w:r>
      <w:proofErr w:type="spellEnd"/>
      <w:r>
        <w:t xml:space="preserve"> </w:t>
      </w:r>
      <w:proofErr w:type="spellStart"/>
      <w:r>
        <w:t>enttzünd</w:t>
      </w:r>
      <w:proofErr w:type="spellEnd"/>
      <w:r>
        <w:t xml:space="preserve"> </w:t>
      </w:r>
      <w:proofErr w:type="spellStart"/>
      <w:r>
        <w:t>vns</w:t>
      </w:r>
      <w:proofErr w:type="spellEnd"/>
      <w:r>
        <w:t xml:space="preserve"> </w:t>
      </w:r>
      <w:proofErr w:type="spellStart"/>
      <w:r>
        <w:t>inn</w:t>
      </w:r>
      <w:proofErr w:type="spellEnd"/>
      <w:r>
        <w:t xml:space="preserve"> deinem Son</w:t>
      </w:r>
      <w:r>
        <w:br/>
        <w:t xml:space="preserve">Durch des </w:t>
      </w:r>
      <w:proofErr w:type="spellStart"/>
      <w:r>
        <w:t>heyligen</w:t>
      </w:r>
      <w:proofErr w:type="spellEnd"/>
      <w:r>
        <w:t xml:space="preserve"> </w:t>
      </w:r>
      <w:proofErr w:type="spellStart"/>
      <w:r>
        <w:t>Geystes</w:t>
      </w:r>
      <w:proofErr w:type="spellEnd"/>
      <w:r>
        <w:t xml:space="preserve"> </w:t>
      </w:r>
      <w:proofErr w:type="spellStart"/>
      <w:r>
        <w:t>kunst</w:t>
      </w:r>
      <w:proofErr w:type="spellEnd"/>
      <w:r>
        <w:br/>
        <w:t xml:space="preserve">mit deiner allerbesten </w:t>
      </w:r>
      <w:proofErr w:type="spellStart"/>
      <w:r>
        <w:t>brunst</w:t>
      </w:r>
      <w:proofErr w:type="spellEnd"/>
      <w:r>
        <w:t>!</w:t>
      </w:r>
    </w:p>
    <w:p w14:paraId="3C50F7BF" w14:textId="77777777" w:rsidR="00144456" w:rsidRDefault="00144456" w:rsidP="00144456">
      <w:pPr>
        <w:pStyle w:val="StandardWeb"/>
      </w:pPr>
      <w:r>
        <w:t xml:space="preserve">Dir, </w:t>
      </w:r>
      <w:proofErr w:type="spellStart"/>
      <w:r>
        <w:t>Got</w:t>
      </w:r>
      <w:proofErr w:type="spellEnd"/>
      <w:r>
        <w:t xml:space="preserve"> </w:t>
      </w:r>
      <w:proofErr w:type="spellStart"/>
      <w:r>
        <w:t>vater</w:t>
      </w:r>
      <w:proofErr w:type="spellEnd"/>
      <w:r>
        <w:t xml:space="preserve">, </w:t>
      </w:r>
      <w:proofErr w:type="spellStart"/>
      <w:r>
        <w:t>vnd</w:t>
      </w:r>
      <w:proofErr w:type="spellEnd"/>
      <w:r>
        <w:t xml:space="preserve"> deinem Son,</w:t>
      </w:r>
      <w:r>
        <w:br/>
        <w:t xml:space="preserve">Aus dir </w:t>
      </w:r>
      <w:proofErr w:type="spellStart"/>
      <w:r>
        <w:t>geborn</w:t>
      </w:r>
      <w:proofErr w:type="spellEnd"/>
      <w:r>
        <w:t xml:space="preserve"> </w:t>
      </w:r>
      <w:proofErr w:type="spellStart"/>
      <w:r>
        <w:t>jm</w:t>
      </w:r>
      <w:proofErr w:type="spellEnd"/>
      <w:r>
        <w:t xml:space="preserve"> höchsten thron,</w:t>
      </w:r>
      <w:r>
        <w:br/>
        <w:t xml:space="preserve">Des gleichen dem heiligen </w:t>
      </w:r>
      <w:proofErr w:type="spellStart"/>
      <w:r>
        <w:t>Geyst</w:t>
      </w:r>
      <w:proofErr w:type="spellEnd"/>
      <w:r>
        <w:t>,</w:t>
      </w:r>
      <w:r>
        <w:br/>
      </w:r>
      <w:proofErr w:type="spellStart"/>
      <w:r>
        <w:t>sey</w:t>
      </w:r>
      <w:proofErr w:type="spellEnd"/>
      <w:r>
        <w:t xml:space="preserve"> lob </w:t>
      </w:r>
      <w:proofErr w:type="spellStart"/>
      <w:r>
        <w:t>vnd</w:t>
      </w:r>
      <w:proofErr w:type="spellEnd"/>
      <w:r>
        <w:t xml:space="preserve"> </w:t>
      </w:r>
      <w:proofErr w:type="spellStart"/>
      <w:r>
        <w:t>preyß</w:t>
      </w:r>
      <w:proofErr w:type="spellEnd"/>
      <w:r>
        <w:t xml:space="preserve"> </w:t>
      </w:r>
      <w:proofErr w:type="spellStart"/>
      <w:r>
        <w:t>inn</w:t>
      </w:r>
      <w:proofErr w:type="spellEnd"/>
      <w:r>
        <w:t xml:space="preserve"> </w:t>
      </w:r>
      <w:proofErr w:type="spellStart"/>
      <w:r>
        <w:t>ewigkeyt</w:t>
      </w:r>
      <w:proofErr w:type="spellEnd"/>
      <w:r>
        <w:t>. Amen.</w:t>
      </w:r>
    </w:p>
    <w:p w14:paraId="093D3594" w14:textId="77777777" w:rsidR="00144456" w:rsidRDefault="00144456" w:rsidP="00144456">
      <w:pPr>
        <w:pStyle w:val="berschrift1"/>
      </w:pPr>
      <w:r w:rsidRPr="00D7583D">
        <w:t>O göttliche Dreifaltigkeit</w:t>
      </w:r>
      <w:r>
        <w:t xml:space="preserve"> (modernisiert)</w:t>
      </w:r>
    </w:p>
    <w:p w14:paraId="0C3D246B" w14:textId="77777777" w:rsidR="00144456" w:rsidRDefault="00144456" w:rsidP="00144456">
      <w:pPr>
        <w:pStyle w:val="StandardWeb"/>
      </w:pPr>
      <w:r>
        <w:t>1.) O göttliche Dreifaltigkeit,</w:t>
      </w:r>
      <w:r>
        <w:br/>
        <w:t>In einiger Selbständigkeit,</w:t>
      </w:r>
      <w:r>
        <w:br/>
        <w:t>O Gott in der himmlischen Ruh,</w:t>
      </w:r>
      <w:r>
        <w:br/>
        <w:t>Wie wunderlich erscheinest du.</w:t>
      </w:r>
    </w:p>
    <w:p w14:paraId="20AAD272" w14:textId="77777777" w:rsidR="00144456" w:rsidRDefault="00144456" w:rsidP="00144456">
      <w:pPr>
        <w:pStyle w:val="StandardWeb"/>
      </w:pPr>
      <w:r>
        <w:t>2.) Du schufst den Menschen rein und gut</w:t>
      </w:r>
      <w:r>
        <w:br/>
        <w:t>Und zierest ihn nach deinem Mut,</w:t>
      </w:r>
      <w:r>
        <w:br/>
        <w:t>Zu deinem Bild formierest ihn</w:t>
      </w:r>
      <w:r>
        <w:br/>
        <w:t>Und machest einen Bund mit ihm.</w:t>
      </w:r>
    </w:p>
    <w:p w14:paraId="54583462" w14:textId="77777777" w:rsidR="00144456" w:rsidRDefault="00144456" w:rsidP="00144456">
      <w:pPr>
        <w:pStyle w:val="StandardWeb"/>
      </w:pPr>
      <w:r>
        <w:t>3.) Da nun der Mensch samt seiner Frucht</w:t>
      </w:r>
      <w:r>
        <w:br/>
        <w:t>Der Sünden halber war verflucht,</w:t>
      </w:r>
      <w:r>
        <w:br/>
        <w:t>Ließest du, Vater, deinen Sohn</w:t>
      </w:r>
      <w:r>
        <w:br/>
        <w:t>Für ihn auf Erden Buße tun.</w:t>
      </w:r>
    </w:p>
    <w:p w14:paraId="56DE6CB1" w14:textId="77777777" w:rsidR="00144456" w:rsidRDefault="00144456" w:rsidP="00144456">
      <w:pPr>
        <w:pStyle w:val="StandardWeb"/>
      </w:pPr>
      <w:r>
        <w:t xml:space="preserve">4.) Da dieser sein Amt </w:t>
      </w:r>
      <w:proofErr w:type="spellStart"/>
      <w:r>
        <w:t>ausgericht</w:t>
      </w:r>
      <w:proofErr w:type="spellEnd"/>
      <w:r>
        <w:t>‘,</w:t>
      </w:r>
      <w:r>
        <w:br/>
        <w:t>Erschien vor deinem Angesicht,</w:t>
      </w:r>
      <w:r>
        <w:br/>
        <w:t>Bat er, dass du uns allermeist</w:t>
      </w:r>
      <w:r>
        <w:br/>
        <w:t>Trösten wolltest mit deinem Geist.</w:t>
      </w:r>
    </w:p>
    <w:p w14:paraId="2DFC9B04" w14:textId="77777777" w:rsidR="00144456" w:rsidRDefault="00144456" w:rsidP="00144456">
      <w:pPr>
        <w:pStyle w:val="StandardWeb"/>
      </w:pPr>
      <w:r>
        <w:t xml:space="preserve">5.) Du </w:t>
      </w:r>
      <w:proofErr w:type="spellStart"/>
      <w:r>
        <w:t>warest</w:t>
      </w:r>
      <w:proofErr w:type="spellEnd"/>
      <w:r>
        <w:t xml:space="preserve"> seiner Bitt‘ bereit,</w:t>
      </w:r>
      <w:r>
        <w:br/>
        <w:t xml:space="preserve">Begabest menschlich‘ </w:t>
      </w:r>
      <w:proofErr w:type="spellStart"/>
      <w:r>
        <w:t>Alberkeit</w:t>
      </w:r>
      <w:proofErr w:type="spellEnd"/>
      <w:r>
        <w:t>,</w:t>
      </w:r>
      <w:r>
        <w:br/>
        <w:t>Richtest dein‘ Auserwählten zu,</w:t>
      </w:r>
      <w:r>
        <w:br/>
        <w:t>Dass sie kämen zu deiner Ruh.</w:t>
      </w:r>
    </w:p>
    <w:p w14:paraId="4ED3C4B0" w14:textId="77777777" w:rsidR="00144456" w:rsidRDefault="00144456" w:rsidP="00144456">
      <w:pPr>
        <w:pStyle w:val="StandardWeb"/>
      </w:pPr>
      <w:r>
        <w:t>6.) Die drei Werk‘ unsrer Seligkeit</w:t>
      </w:r>
      <w:r>
        <w:br/>
        <w:t>Preisen dich, o Dreifaltigkeit,</w:t>
      </w:r>
      <w:r>
        <w:br/>
        <w:t xml:space="preserve">Die du mach Personen </w:t>
      </w:r>
      <w:proofErr w:type="spellStart"/>
      <w:r>
        <w:t>genennt</w:t>
      </w:r>
      <w:proofErr w:type="spellEnd"/>
      <w:r>
        <w:br/>
        <w:t>und doch nur e i n Gott wirst erkannt.</w:t>
      </w:r>
    </w:p>
    <w:p w14:paraId="2D2D84C8" w14:textId="77777777" w:rsidR="00144456" w:rsidRDefault="00144456" w:rsidP="00144456">
      <w:pPr>
        <w:pStyle w:val="StandardWeb"/>
      </w:pPr>
      <w:r>
        <w:t>7.) Die Seel‘ hat edler Gaben drei,</w:t>
      </w:r>
      <w:r>
        <w:br/>
        <w:t>Vernunft, Wille, Gedächtnis frei.</w:t>
      </w:r>
      <w:r>
        <w:br/>
        <w:t>Weil sie wird dein Bilde genannt,</w:t>
      </w:r>
      <w:r>
        <w:br/>
        <w:t>Wirst du gar fein an ihr erkannt.</w:t>
      </w:r>
    </w:p>
    <w:p w14:paraId="464BB543" w14:textId="77777777" w:rsidR="00144456" w:rsidRDefault="00144456" w:rsidP="00144456">
      <w:pPr>
        <w:pStyle w:val="StandardWeb"/>
      </w:pPr>
      <w:r>
        <w:t>8.) Die Sonne so ausbündig gut</w:t>
      </w:r>
      <w:r>
        <w:br/>
        <w:t>Hat ihr Werk, das sie mächtig tut.</w:t>
      </w:r>
      <w:r>
        <w:br/>
        <w:t>Sie leuchtet, wärmet und gibt Kraft,</w:t>
      </w:r>
      <w:r>
        <w:br/>
        <w:t>Deutet damit dein‘ Eigenschaft.</w:t>
      </w:r>
    </w:p>
    <w:p w14:paraId="6175A58D" w14:textId="77777777" w:rsidR="00144456" w:rsidRDefault="00144456" w:rsidP="00144456">
      <w:pPr>
        <w:pStyle w:val="StandardWeb"/>
      </w:pPr>
      <w:r>
        <w:t>9.) O Licht, heilig‘ Dreifaltigkeit,</w:t>
      </w:r>
      <w:r>
        <w:br/>
      </w:r>
      <w:proofErr w:type="spellStart"/>
      <w:r>
        <w:t>Erleucht</w:t>
      </w:r>
      <w:proofErr w:type="spellEnd"/>
      <w:r>
        <w:t xml:space="preserve"> all‘ unser Dunkelheit,</w:t>
      </w:r>
      <w:r>
        <w:br/>
        <w:t>Erwärm‘ unser Seel‘ und gibt Kraft,</w:t>
      </w:r>
      <w:r>
        <w:br/>
        <w:t>So wächst dein Wort in vollem Saft.</w:t>
      </w:r>
    </w:p>
    <w:p w14:paraId="795D06BC" w14:textId="77777777" w:rsidR="00144456" w:rsidRDefault="00144456" w:rsidP="00144456">
      <w:pPr>
        <w:pStyle w:val="StandardWeb"/>
      </w:pPr>
      <w:r>
        <w:t>10.) Schein uns mit Gnad‘ von deinem Thron</w:t>
      </w:r>
      <w:r>
        <w:br/>
        <w:t xml:space="preserve">Und </w:t>
      </w:r>
      <w:proofErr w:type="spellStart"/>
      <w:r>
        <w:t>entzünd</w:t>
      </w:r>
      <w:proofErr w:type="spellEnd"/>
      <w:r>
        <w:t>‘ uns in deinem Sohn</w:t>
      </w:r>
      <w:r>
        <w:br/>
        <w:t>Durch des Heiligen Geistes Kunst</w:t>
      </w:r>
      <w:r>
        <w:br/>
        <w:t>Mit deiner allerbesten Brunst.</w:t>
      </w:r>
    </w:p>
    <w:p w14:paraId="00D84573" w14:textId="77777777" w:rsidR="00144456" w:rsidRDefault="00144456" w:rsidP="00144456">
      <w:pPr>
        <w:pStyle w:val="StandardWeb"/>
      </w:pPr>
      <w:r>
        <w:t>11.) Dir, Gott Vater, und deinem Sohn,</w:t>
      </w:r>
      <w:r>
        <w:br/>
        <w:t xml:space="preserve">Aus dir </w:t>
      </w:r>
      <w:proofErr w:type="spellStart"/>
      <w:r>
        <w:t>geborn</w:t>
      </w:r>
      <w:proofErr w:type="spellEnd"/>
      <w:r>
        <w:t xml:space="preserve"> im höchsten Thron,</w:t>
      </w:r>
      <w:r>
        <w:br/>
        <w:t>Des gleichen dem Heiligen Geist</w:t>
      </w:r>
      <w:r>
        <w:br/>
        <w:t>Sei Lob und Preis in Ewigkeit.</w:t>
      </w:r>
    </w:p>
    <w:p w14:paraId="03ECF6AB" w14:textId="77777777" w:rsidR="00144456" w:rsidRDefault="00144456" w:rsidP="00144456">
      <w:pPr>
        <w:pStyle w:val="StandardWeb"/>
      </w:pPr>
      <w:r>
        <w:t>– Amen. –</w:t>
      </w:r>
    </w:p>
    <w:p w14:paraId="34BF9FD7" w14:textId="77777777" w:rsidR="00144456" w:rsidRDefault="00144456" w:rsidP="00144456">
      <w:pPr>
        <w:pStyle w:val="berschrift1"/>
      </w:pPr>
      <w:r w:rsidRPr="00F736E0">
        <w:t xml:space="preserve">O </w:t>
      </w:r>
      <w:proofErr w:type="spellStart"/>
      <w:r w:rsidRPr="00F736E0">
        <w:t>Got</w:t>
      </w:r>
      <w:proofErr w:type="spellEnd"/>
      <w:r w:rsidRPr="00F736E0">
        <w:t xml:space="preserve"> </w:t>
      </w:r>
      <w:proofErr w:type="spellStart"/>
      <w:r w:rsidRPr="00F736E0">
        <w:t>schepffer</w:t>
      </w:r>
      <w:proofErr w:type="spellEnd"/>
      <w:r w:rsidRPr="00F736E0">
        <w:t>, heiliger Geist</w:t>
      </w:r>
    </w:p>
    <w:p w14:paraId="3663D667" w14:textId="77777777" w:rsidR="00144456" w:rsidRDefault="00144456" w:rsidP="00144456">
      <w:pPr>
        <w:pStyle w:val="StandardWeb"/>
      </w:pPr>
      <w:r>
        <w:t xml:space="preserve">O </w:t>
      </w:r>
      <w:proofErr w:type="spellStart"/>
      <w:r>
        <w:t>Got</w:t>
      </w:r>
      <w:proofErr w:type="spellEnd"/>
      <w:r>
        <w:t xml:space="preserve"> </w:t>
      </w:r>
      <w:proofErr w:type="spellStart"/>
      <w:r>
        <w:t>schepffer</w:t>
      </w:r>
      <w:proofErr w:type="spellEnd"/>
      <w:r>
        <w:t>, heiliger Geist,</w:t>
      </w:r>
      <w:r>
        <w:br/>
        <w:t xml:space="preserve">dir zu lob </w:t>
      </w:r>
      <w:proofErr w:type="spellStart"/>
      <w:r>
        <w:t>vnnd</w:t>
      </w:r>
      <w:proofErr w:type="spellEnd"/>
      <w:r>
        <w:t xml:space="preserve"> </w:t>
      </w:r>
      <w:proofErr w:type="spellStart"/>
      <w:r>
        <w:t>preiß</w:t>
      </w:r>
      <w:proofErr w:type="spellEnd"/>
      <w:r>
        <w:t xml:space="preserve"> allermeist</w:t>
      </w:r>
      <w:r>
        <w:br/>
        <w:t xml:space="preserve">Wollen wir </w:t>
      </w:r>
      <w:proofErr w:type="spellStart"/>
      <w:r>
        <w:t>eyntrechtig</w:t>
      </w:r>
      <w:proofErr w:type="spellEnd"/>
      <w:r>
        <w:t xml:space="preserve"> singen</w:t>
      </w:r>
      <w:r>
        <w:br/>
        <w:t>und nach deinen gaben ringen.</w:t>
      </w:r>
    </w:p>
    <w:p w14:paraId="2F24F90F" w14:textId="77777777" w:rsidR="00144456" w:rsidRDefault="00144456" w:rsidP="00144456">
      <w:pPr>
        <w:pStyle w:val="StandardWeb"/>
      </w:pPr>
      <w:r>
        <w:t xml:space="preserve">Deine erste gab, wie sie </w:t>
      </w:r>
      <w:proofErr w:type="spellStart"/>
      <w:r>
        <w:t>erkant</w:t>
      </w:r>
      <w:proofErr w:type="spellEnd"/>
      <w:r>
        <w:t>,</w:t>
      </w:r>
      <w:r>
        <w:br/>
      </w:r>
      <w:proofErr w:type="spellStart"/>
      <w:r>
        <w:t>wirt</w:t>
      </w:r>
      <w:proofErr w:type="spellEnd"/>
      <w:r>
        <w:t xml:space="preserve"> </w:t>
      </w:r>
      <w:proofErr w:type="spellStart"/>
      <w:r>
        <w:t>frey</w:t>
      </w:r>
      <w:proofErr w:type="spellEnd"/>
      <w:r>
        <w:t xml:space="preserve"> </w:t>
      </w:r>
      <w:proofErr w:type="spellStart"/>
      <w:r>
        <w:t>Götliche</w:t>
      </w:r>
      <w:proofErr w:type="spellEnd"/>
      <w:r>
        <w:t xml:space="preserve"> </w:t>
      </w:r>
      <w:proofErr w:type="spellStart"/>
      <w:r>
        <w:t>forcht</w:t>
      </w:r>
      <w:proofErr w:type="spellEnd"/>
      <w:r>
        <w:t xml:space="preserve"> </w:t>
      </w:r>
      <w:proofErr w:type="spellStart"/>
      <w:r>
        <w:t>genant</w:t>
      </w:r>
      <w:proofErr w:type="spellEnd"/>
      <w:r>
        <w:t>,</w:t>
      </w:r>
      <w:r>
        <w:br/>
        <w:t xml:space="preserve">Welch ein </w:t>
      </w:r>
      <w:proofErr w:type="spellStart"/>
      <w:r>
        <w:t>anfang</w:t>
      </w:r>
      <w:proofErr w:type="spellEnd"/>
      <w:r>
        <w:t xml:space="preserve"> aller </w:t>
      </w:r>
      <w:proofErr w:type="spellStart"/>
      <w:r>
        <w:t>weysheit</w:t>
      </w:r>
      <w:proofErr w:type="spellEnd"/>
      <w:r>
        <w:br/>
      </w:r>
      <w:proofErr w:type="spellStart"/>
      <w:r>
        <w:t>vnd</w:t>
      </w:r>
      <w:proofErr w:type="spellEnd"/>
      <w:r>
        <w:t xml:space="preserve"> weg ist zur </w:t>
      </w:r>
      <w:proofErr w:type="spellStart"/>
      <w:r>
        <w:t>busfertikeyt</w:t>
      </w:r>
      <w:proofErr w:type="spellEnd"/>
      <w:r>
        <w:t>.</w:t>
      </w:r>
    </w:p>
    <w:p w14:paraId="3873891E" w14:textId="77777777" w:rsidR="00144456" w:rsidRDefault="00144456" w:rsidP="00144456">
      <w:pPr>
        <w:pStyle w:val="StandardWeb"/>
      </w:pPr>
      <w:r>
        <w:t xml:space="preserve">Sie </w:t>
      </w:r>
      <w:proofErr w:type="spellStart"/>
      <w:r>
        <w:t>ertzettert</w:t>
      </w:r>
      <w:proofErr w:type="spellEnd"/>
      <w:r>
        <w:t xml:space="preserve"> vor </w:t>
      </w:r>
      <w:proofErr w:type="spellStart"/>
      <w:r>
        <w:t>gots</w:t>
      </w:r>
      <w:proofErr w:type="spellEnd"/>
      <w:r>
        <w:t xml:space="preserve"> </w:t>
      </w:r>
      <w:proofErr w:type="spellStart"/>
      <w:r>
        <w:t>wort</w:t>
      </w:r>
      <w:proofErr w:type="spellEnd"/>
      <w:r>
        <w:br/>
      </w:r>
      <w:proofErr w:type="spellStart"/>
      <w:r>
        <w:t>vnd</w:t>
      </w:r>
      <w:proofErr w:type="spellEnd"/>
      <w:r>
        <w:t xml:space="preserve"> dringet zu der engen </w:t>
      </w:r>
      <w:proofErr w:type="spellStart"/>
      <w:r>
        <w:t>pfort</w:t>
      </w:r>
      <w:proofErr w:type="spellEnd"/>
      <w:r>
        <w:t>,</w:t>
      </w:r>
      <w:r>
        <w:br/>
        <w:t xml:space="preserve">Triebt </w:t>
      </w:r>
      <w:proofErr w:type="spellStart"/>
      <w:r>
        <w:t>sund</w:t>
      </w:r>
      <w:proofErr w:type="spellEnd"/>
      <w:r>
        <w:t xml:space="preserve"> </w:t>
      </w:r>
      <w:proofErr w:type="spellStart"/>
      <w:r>
        <w:t>vnnd</w:t>
      </w:r>
      <w:proofErr w:type="spellEnd"/>
      <w:r>
        <w:t xml:space="preserve"> </w:t>
      </w:r>
      <w:proofErr w:type="spellStart"/>
      <w:r>
        <w:t>gotlos</w:t>
      </w:r>
      <w:proofErr w:type="spellEnd"/>
      <w:r>
        <w:t xml:space="preserve"> wesen aus,</w:t>
      </w:r>
      <w:r>
        <w:br/>
        <w:t xml:space="preserve">wacht </w:t>
      </w:r>
      <w:proofErr w:type="spellStart"/>
      <w:r>
        <w:t>vnnd</w:t>
      </w:r>
      <w:proofErr w:type="spellEnd"/>
      <w:r>
        <w:t xml:space="preserve"> </w:t>
      </w:r>
      <w:proofErr w:type="spellStart"/>
      <w:r>
        <w:t>bewart</w:t>
      </w:r>
      <w:proofErr w:type="spellEnd"/>
      <w:r>
        <w:t xml:space="preserve"> </w:t>
      </w:r>
      <w:proofErr w:type="spellStart"/>
      <w:r>
        <w:t>fleissig</w:t>
      </w:r>
      <w:proofErr w:type="spellEnd"/>
      <w:r>
        <w:t xml:space="preserve"> ihr haus.</w:t>
      </w:r>
    </w:p>
    <w:p w14:paraId="4360277A" w14:textId="77777777" w:rsidR="00144456" w:rsidRDefault="00144456" w:rsidP="00144456">
      <w:pPr>
        <w:pStyle w:val="StandardWeb"/>
      </w:pPr>
      <w:r>
        <w:t xml:space="preserve">Die </w:t>
      </w:r>
      <w:proofErr w:type="spellStart"/>
      <w:r>
        <w:t>ander</w:t>
      </w:r>
      <w:proofErr w:type="spellEnd"/>
      <w:r>
        <w:t xml:space="preserve"> gab ist </w:t>
      </w:r>
      <w:proofErr w:type="spellStart"/>
      <w:r>
        <w:t>güttikeit</w:t>
      </w:r>
      <w:proofErr w:type="spellEnd"/>
      <w:r>
        <w:t>,</w:t>
      </w:r>
      <w:r>
        <w:br/>
      </w:r>
      <w:proofErr w:type="spellStart"/>
      <w:r>
        <w:t>vnd</w:t>
      </w:r>
      <w:proofErr w:type="spellEnd"/>
      <w:r>
        <w:t xml:space="preserve"> die macht den </w:t>
      </w:r>
      <w:proofErr w:type="spellStart"/>
      <w:r>
        <w:t>menschen</w:t>
      </w:r>
      <w:proofErr w:type="spellEnd"/>
      <w:r>
        <w:t xml:space="preserve"> bereit,</w:t>
      </w:r>
      <w:r>
        <w:br/>
      </w:r>
      <w:proofErr w:type="spellStart"/>
      <w:r>
        <w:t>Seinn</w:t>
      </w:r>
      <w:proofErr w:type="spellEnd"/>
      <w:r>
        <w:t xml:space="preserve"> </w:t>
      </w:r>
      <w:proofErr w:type="spellStart"/>
      <w:r>
        <w:t>nechsten</w:t>
      </w:r>
      <w:proofErr w:type="spellEnd"/>
      <w:r>
        <w:t xml:space="preserve"> </w:t>
      </w:r>
      <w:proofErr w:type="spellStart"/>
      <w:r>
        <w:t>hertzlich</w:t>
      </w:r>
      <w:proofErr w:type="spellEnd"/>
      <w:r>
        <w:t xml:space="preserve"> zu lieben</w:t>
      </w:r>
      <w:r>
        <w:br/>
      </w:r>
      <w:proofErr w:type="spellStart"/>
      <w:r>
        <w:t>vnd</w:t>
      </w:r>
      <w:proofErr w:type="spellEnd"/>
      <w:r>
        <w:t xml:space="preserve"> sich </w:t>
      </w:r>
      <w:proofErr w:type="spellStart"/>
      <w:r>
        <w:t>jmm</w:t>
      </w:r>
      <w:proofErr w:type="spellEnd"/>
      <w:r>
        <w:t xml:space="preserve"> guten zu </w:t>
      </w:r>
      <w:proofErr w:type="spellStart"/>
      <w:r>
        <w:t>vben</w:t>
      </w:r>
      <w:proofErr w:type="spellEnd"/>
      <w:r>
        <w:t>.</w:t>
      </w:r>
    </w:p>
    <w:p w14:paraId="5AD75C85" w14:textId="77777777" w:rsidR="00144456" w:rsidRDefault="00144456" w:rsidP="00144456">
      <w:pPr>
        <w:pStyle w:val="StandardWeb"/>
      </w:pPr>
      <w:r>
        <w:t xml:space="preserve">Ist </w:t>
      </w:r>
      <w:proofErr w:type="spellStart"/>
      <w:r>
        <w:t>ydermann</w:t>
      </w:r>
      <w:proofErr w:type="spellEnd"/>
      <w:r>
        <w:t xml:space="preserve"> </w:t>
      </w:r>
      <w:proofErr w:type="spellStart"/>
      <w:r>
        <w:t>ördenntlich</w:t>
      </w:r>
      <w:proofErr w:type="spellEnd"/>
      <w:r>
        <w:t xml:space="preserve"> holt,</w:t>
      </w:r>
      <w:r>
        <w:br/>
      </w:r>
      <w:proofErr w:type="spellStart"/>
      <w:r>
        <w:t>vergiebt</w:t>
      </w:r>
      <w:proofErr w:type="spellEnd"/>
      <w:r>
        <w:t xml:space="preserve"> </w:t>
      </w:r>
      <w:proofErr w:type="spellStart"/>
      <w:r>
        <w:t>vnd</w:t>
      </w:r>
      <w:proofErr w:type="spellEnd"/>
      <w:r>
        <w:t xml:space="preserve"> beweiset </w:t>
      </w:r>
      <w:proofErr w:type="spellStart"/>
      <w:r>
        <w:t>gedult</w:t>
      </w:r>
      <w:proofErr w:type="spellEnd"/>
      <w:r>
        <w:t>,</w:t>
      </w:r>
      <w:r>
        <w:br/>
      </w:r>
      <w:proofErr w:type="spellStart"/>
      <w:r>
        <w:t>Frewet</w:t>
      </w:r>
      <w:proofErr w:type="spellEnd"/>
      <w:r>
        <w:t xml:space="preserve"> sich, wenn was </w:t>
      </w:r>
      <w:proofErr w:type="spellStart"/>
      <w:r>
        <w:t>guts</w:t>
      </w:r>
      <w:proofErr w:type="spellEnd"/>
      <w:r>
        <w:t xml:space="preserve"> </w:t>
      </w:r>
      <w:proofErr w:type="spellStart"/>
      <w:r>
        <w:t>geschicht</w:t>
      </w:r>
      <w:proofErr w:type="spellEnd"/>
      <w:r>
        <w:t>,</w:t>
      </w:r>
      <w:r>
        <w:br/>
      </w:r>
      <w:proofErr w:type="spellStart"/>
      <w:r>
        <w:t>vnd</w:t>
      </w:r>
      <w:proofErr w:type="spellEnd"/>
      <w:r>
        <w:t xml:space="preserve"> klagt, so </w:t>
      </w:r>
      <w:proofErr w:type="spellStart"/>
      <w:r>
        <w:t>mans</w:t>
      </w:r>
      <w:proofErr w:type="spellEnd"/>
      <w:r>
        <w:t xml:space="preserve"> </w:t>
      </w:r>
      <w:proofErr w:type="spellStart"/>
      <w:r>
        <w:t>vbel</w:t>
      </w:r>
      <w:proofErr w:type="spellEnd"/>
      <w:r>
        <w:t xml:space="preserve"> </w:t>
      </w:r>
      <w:proofErr w:type="spellStart"/>
      <w:r>
        <w:t>aufricht</w:t>
      </w:r>
      <w:proofErr w:type="spellEnd"/>
      <w:r>
        <w:t>.</w:t>
      </w:r>
    </w:p>
    <w:p w14:paraId="1305350F" w14:textId="77777777" w:rsidR="00144456" w:rsidRDefault="00144456" w:rsidP="00144456">
      <w:pPr>
        <w:pStyle w:val="StandardWeb"/>
      </w:pPr>
      <w:r>
        <w:t xml:space="preserve">Die dritte gab ist </w:t>
      </w:r>
      <w:proofErr w:type="spellStart"/>
      <w:r>
        <w:t>wissenheit</w:t>
      </w:r>
      <w:proofErr w:type="spellEnd"/>
      <w:r>
        <w:t>,</w:t>
      </w:r>
      <w:r>
        <w:br/>
        <w:t xml:space="preserve">die </w:t>
      </w:r>
      <w:proofErr w:type="spellStart"/>
      <w:r>
        <w:t>leret</w:t>
      </w:r>
      <w:proofErr w:type="spellEnd"/>
      <w:r>
        <w:t xml:space="preserve"> menschlich </w:t>
      </w:r>
      <w:proofErr w:type="spellStart"/>
      <w:r>
        <w:t>alberkeyt</w:t>
      </w:r>
      <w:proofErr w:type="spellEnd"/>
      <w:r>
        <w:t>,</w:t>
      </w:r>
      <w:r>
        <w:br/>
        <w:t xml:space="preserve">Was ihr verboten oder </w:t>
      </w:r>
      <w:proofErr w:type="spellStart"/>
      <w:r>
        <w:t>frey</w:t>
      </w:r>
      <w:proofErr w:type="spellEnd"/>
      <w:r>
        <w:t>,</w:t>
      </w:r>
      <w:r>
        <w:br/>
        <w:t xml:space="preserve">zu </w:t>
      </w:r>
      <w:proofErr w:type="spellStart"/>
      <w:r>
        <w:t>thun</w:t>
      </w:r>
      <w:proofErr w:type="spellEnd"/>
      <w:r>
        <w:t xml:space="preserve"> oder zu lassen </w:t>
      </w:r>
      <w:proofErr w:type="spellStart"/>
      <w:r>
        <w:t>sey</w:t>
      </w:r>
      <w:proofErr w:type="spellEnd"/>
      <w:r>
        <w:t>.</w:t>
      </w:r>
    </w:p>
    <w:p w14:paraId="49D132A7" w14:textId="77777777" w:rsidR="00144456" w:rsidRDefault="00144456" w:rsidP="00144456">
      <w:pPr>
        <w:pStyle w:val="StandardWeb"/>
      </w:pPr>
      <w:r>
        <w:t xml:space="preserve">Wer sie hat, der fleucht für der </w:t>
      </w:r>
      <w:proofErr w:type="spellStart"/>
      <w:r>
        <w:t>welt</w:t>
      </w:r>
      <w:proofErr w:type="spellEnd"/>
      <w:r>
        <w:br/>
      </w:r>
      <w:proofErr w:type="spellStart"/>
      <w:r>
        <w:t>vnnd</w:t>
      </w:r>
      <w:proofErr w:type="spellEnd"/>
      <w:r>
        <w:t xml:space="preserve"> meidet alle </w:t>
      </w:r>
      <w:proofErr w:type="spellStart"/>
      <w:r>
        <w:t>böß</w:t>
      </w:r>
      <w:proofErr w:type="spellEnd"/>
      <w:r>
        <w:t xml:space="preserve"> </w:t>
      </w:r>
      <w:proofErr w:type="spellStart"/>
      <w:r>
        <w:t>gestalt</w:t>
      </w:r>
      <w:proofErr w:type="spellEnd"/>
      <w:r>
        <w:t>,</w:t>
      </w:r>
      <w:r>
        <w:br/>
      </w:r>
      <w:proofErr w:type="spellStart"/>
      <w:r>
        <w:t>Thut</w:t>
      </w:r>
      <w:proofErr w:type="spellEnd"/>
      <w:r>
        <w:t xml:space="preserve"> </w:t>
      </w:r>
      <w:proofErr w:type="spellStart"/>
      <w:r>
        <w:t>wz</w:t>
      </w:r>
      <w:proofErr w:type="spellEnd"/>
      <w:r>
        <w:t xml:space="preserve"> er </w:t>
      </w:r>
      <w:proofErr w:type="spellStart"/>
      <w:r>
        <w:t>guttes</w:t>
      </w:r>
      <w:proofErr w:type="spellEnd"/>
      <w:r>
        <w:t xml:space="preserve"> hat </w:t>
      </w:r>
      <w:proofErr w:type="spellStart"/>
      <w:r>
        <w:t>erkant</w:t>
      </w:r>
      <w:proofErr w:type="spellEnd"/>
      <w:r>
        <w:t>,</w:t>
      </w:r>
      <w:r>
        <w:br/>
      </w:r>
      <w:proofErr w:type="spellStart"/>
      <w:r>
        <w:t>bawet</w:t>
      </w:r>
      <w:proofErr w:type="spellEnd"/>
      <w:r>
        <w:t xml:space="preserve"> nicht auf </w:t>
      </w:r>
      <w:proofErr w:type="spellStart"/>
      <w:r>
        <w:t>eys</w:t>
      </w:r>
      <w:proofErr w:type="spellEnd"/>
      <w:r>
        <w:t xml:space="preserve"> noch auf </w:t>
      </w:r>
      <w:proofErr w:type="spellStart"/>
      <w:r>
        <w:t>sandt</w:t>
      </w:r>
      <w:proofErr w:type="spellEnd"/>
      <w:r>
        <w:t>.</w:t>
      </w:r>
    </w:p>
    <w:p w14:paraId="7990FEF7" w14:textId="77777777" w:rsidR="00144456" w:rsidRDefault="00144456" w:rsidP="00144456">
      <w:pPr>
        <w:pStyle w:val="StandardWeb"/>
      </w:pPr>
      <w:r>
        <w:t xml:space="preserve">Die </w:t>
      </w:r>
      <w:proofErr w:type="spellStart"/>
      <w:r>
        <w:t>vierde</w:t>
      </w:r>
      <w:proofErr w:type="spellEnd"/>
      <w:r>
        <w:t xml:space="preserve"> gab </w:t>
      </w:r>
      <w:proofErr w:type="spellStart"/>
      <w:r>
        <w:t>wirt</w:t>
      </w:r>
      <w:proofErr w:type="spellEnd"/>
      <w:r>
        <w:t xml:space="preserve"> auch </w:t>
      </w:r>
      <w:proofErr w:type="spellStart"/>
      <w:r>
        <w:t>erkant</w:t>
      </w:r>
      <w:proofErr w:type="spellEnd"/>
      <w:r>
        <w:br/>
      </w:r>
      <w:proofErr w:type="spellStart"/>
      <w:r>
        <w:t>vnd</w:t>
      </w:r>
      <w:proofErr w:type="spellEnd"/>
      <w:r>
        <w:t xml:space="preserve"> </w:t>
      </w:r>
      <w:proofErr w:type="spellStart"/>
      <w:r>
        <w:t>billich</w:t>
      </w:r>
      <w:proofErr w:type="spellEnd"/>
      <w:r>
        <w:t xml:space="preserve"> deine </w:t>
      </w:r>
      <w:proofErr w:type="spellStart"/>
      <w:r>
        <w:t>sterck</w:t>
      </w:r>
      <w:proofErr w:type="spellEnd"/>
      <w:r>
        <w:t xml:space="preserve"> </w:t>
      </w:r>
      <w:proofErr w:type="spellStart"/>
      <w:r>
        <w:t>genant</w:t>
      </w:r>
      <w:proofErr w:type="spellEnd"/>
      <w:r>
        <w:t>,</w:t>
      </w:r>
      <w:r>
        <w:br/>
        <w:t xml:space="preserve">Mit welcher dein </w:t>
      </w:r>
      <w:proofErr w:type="spellStart"/>
      <w:r>
        <w:t>volck</w:t>
      </w:r>
      <w:proofErr w:type="spellEnd"/>
      <w:r>
        <w:t xml:space="preserve"> </w:t>
      </w:r>
      <w:proofErr w:type="spellStart"/>
      <w:r>
        <w:t>alletzeit</w:t>
      </w:r>
      <w:proofErr w:type="spellEnd"/>
      <w:r>
        <w:br/>
        <w:t xml:space="preserve">ritterlich </w:t>
      </w:r>
      <w:proofErr w:type="spellStart"/>
      <w:r>
        <w:t>auffürt</w:t>
      </w:r>
      <w:proofErr w:type="spellEnd"/>
      <w:r>
        <w:t xml:space="preserve"> seinen </w:t>
      </w:r>
      <w:proofErr w:type="spellStart"/>
      <w:r>
        <w:t>streyt</w:t>
      </w:r>
      <w:proofErr w:type="spellEnd"/>
      <w:r>
        <w:t>.</w:t>
      </w:r>
    </w:p>
    <w:p w14:paraId="4A9242D0" w14:textId="77777777" w:rsidR="00144456" w:rsidRDefault="00144456" w:rsidP="00144456">
      <w:pPr>
        <w:pStyle w:val="StandardWeb"/>
      </w:pPr>
      <w:r>
        <w:t xml:space="preserve">Denn wo du nicht mit </w:t>
      </w:r>
      <w:proofErr w:type="spellStart"/>
      <w:r>
        <w:t>sölchen</w:t>
      </w:r>
      <w:proofErr w:type="spellEnd"/>
      <w:r>
        <w:t xml:space="preserve"> </w:t>
      </w:r>
      <w:proofErr w:type="spellStart"/>
      <w:r>
        <w:t>krafft</w:t>
      </w:r>
      <w:proofErr w:type="spellEnd"/>
      <w:r>
        <w:br/>
        <w:t xml:space="preserve">zu rüstest deine </w:t>
      </w:r>
      <w:proofErr w:type="spellStart"/>
      <w:r>
        <w:t>ritterschaft</w:t>
      </w:r>
      <w:proofErr w:type="spellEnd"/>
      <w:r>
        <w:t>,</w:t>
      </w:r>
      <w:r>
        <w:br/>
        <w:t xml:space="preserve">So </w:t>
      </w:r>
      <w:proofErr w:type="spellStart"/>
      <w:r>
        <w:t>könde</w:t>
      </w:r>
      <w:proofErr w:type="spellEnd"/>
      <w:r>
        <w:t xml:space="preserve"> kein gut </w:t>
      </w:r>
      <w:proofErr w:type="spellStart"/>
      <w:r>
        <w:t>werck</w:t>
      </w:r>
      <w:proofErr w:type="spellEnd"/>
      <w:r>
        <w:t xml:space="preserve"> </w:t>
      </w:r>
      <w:proofErr w:type="spellStart"/>
      <w:r>
        <w:t>geschehn</w:t>
      </w:r>
      <w:proofErr w:type="spellEnd"/>
      <w:r>
        <w:t>,</w:t>
      </w:r>
      <w:r>
        <w:br/>
        <w:t xml:space="preserve">man würd auch </w:t>
      </w:r>
      <w:proofErr w:type="spellStart"/>
      <w:r>
        <w:t>keinenn</w:t>
      </w:r>
      <w:proofErr w:type="spellEnd"/>
      <w:r>
        <w:t xml:space="preserve"> </w:t>
      </w:r>
      <w:proofErr w:type="spellStart"/>
      <w:r>
        <w:t>ritter</w:t>
      </w:r>
      <w:proofErr w:type="spellEnd"/>
      <w:r>
        <w:t xml:space="preserve"> sehn.</w:t>
      </w:r>
    </w:p>
    <w:p w14:paraId="681A13C8" w14:textId="77777777" w:rsidR="00144456" w:rsidRDefault="00144456" w:rsidP="00144456">
      <w:pPr>
        <w:pStyle w:val="StandardWeb"/>
      </w:pPr>
      <w:r>
        <w:t xml:space="preserve">Die </w:t>
      </w:r>
      <w:proofErr w:type="spellStart"/>
      <w:r>
        <w:t>fünffte</w:t>
      </w:r>
      <w:proofErr w:type="spellEnd"/>
      <w:r>
        <w:t xml:space="preserve"> gab </w:t>
      </w:r>
      <w:proofErr w:type="spellStart"/>
      <w:r>
        <w:t>heisset</w:t>
      </w:r>
      <w:proofErr w:type="spellEnd"/>
      <w:r>
        <w:t xml:space="preserve"> dein </w:t>
      </w:r>
      <w:proofErr w:type="spellStart"/>
      <w:r>
        <w:t>radt</w:t>
      </w:r>
      <w:proofErr w:type="spellEnd"/>
      <w:r>
        <w:br/>
      </w:r>
      <w:proofErr w:type="spellStart"/>
      <w:r>
        <w:t>vnd</w:t>
      </w:r>
      <w:proofErr w:type="spellEnd"/>
      <w:r>
        <w:t xml:space="preserve"> ist deinen boten </w:t>
      </w:r>
      <w:proofErr w:type="spellStart"/>
      <w:r>
        <w:t>ser</w:t>
      </w:r>
      <w:proofErr w:type="spellEnd"/>
      <w:r>
        <w:t xml:space="preserve"> not,</w:t>
      </w:r>
      <w:r>
        <w:br/>
      </w:r>
      <w:proofErr w:type="spellStart"/>
      <w:r>
        <w:t>Daß</w:t>
      </w:r>
      <w:proofErr w:type="spellEnd"/>
      <w:r>
        <w:t xml:space="preserve"> sie sich verschneiden mit </w:t>
      </w:r>
      <w:proofErr w:type="spellStart"/>
      <w:r>
        <w:t>fleiß</w:t>
      </w:r>
      <w:proofErr w:type="spellEnd"/>
      <w:r>
        <w:br/>
      </w:r>
      <w:proofErr w:type="spellStart"/>
      <w:r>
        <w:t>jns</w:t>
      </w:r>
      <w:proofErr w:type="spellEnd"/>
      <w:r>
        <w:t xml:space="preserve"> </w:t>
      </w:r>
      <w:proofErr w:type="spellStart"/>
      <w:r>
        <w:t>glaubens</w:t>
      </w:r>
      <w:proofErr w:type="spellEnd"/>
      <w:r>
        <w:t xml:space="preserve"> </w:t>
      </w:r>
      <w:proofErr w:type="spellStart"/>
      <w:r>
        <w:t>krafft</w:t>
      </w:r>
      <w:proofErr w:type="spellEnd"/>
      <w:r>
        <w:t xml:space="preserve"> geistlicher </w:t>
      </w:r>
      <w:proofErr w:type="spellStart"/>
      <w:r>
        <w:t>weyß</w:t>
      </w:r>
      <w:proofErr w:type="spellEnd"/>
      <w:r>
        <w:t>,</w:t>
      </w:r>
    </w:p>
    <w:p w14:paraId="4B75C0EA" w14:textId="77777777" w:rsidR="00144456" w:rsidRDefault="00144456" w:rsidP="00144456">
      <w:pPr>
        <w:pStyle w:val="StandardWeb"/>
      </w:pPr>
      <w:proofErr w:type="spellStart"/>
      <w:r>
        <w:t>Vnd</w:t>
      </w:r>
      <w:proofErr w:type="spellEnd"/>
      <w:r>
        <w:t xml:space="preserve"> so viel </w:t>
      </w:r>
      <w:proofErr w:type="spellStart"/>
      <w:r>
        <w:t>Gotes</w:t>
      </w:r>
      <w:proofErr w:type="spellEnd"/>
      <w:r>
        <w:t xml:space="preserve"> </w:t>
      </w:r>
      <w:proofErr w:type="spellStart"/>
      <w:r>
        <w:t>volck</w:t>
      </w:r>
      <w:proofErr w:type="spellEnd"/>
      <w:r>
        <w:t xml:space="preserve"> </w:t>
      </w:r>
      <w:proofErr w:type="spellStart"/>
      <w:r>
        <w:t>betriefft</w:t>
      </w:r>
      <w:proofErr w:type="spellEnd"/>
      <w:r>
        <w:br/>
      </w:r>
      <w:proofErr w:type="spellStart"/>
      <w:r>
        <w:t>radtgeben</w:t>
      </w:r>
      <w:proofErr w:type="spellEnd"/>
      <w:r>
        <w:t xml:space="preserve"> nach </w:t>
      </w:r>
      <w:proofErr w:type="spellStart"/>
      <w:r>
        <w:t>heyligerschriefft</w:t>
      </w:r>
      <w:proofErr w:type="spellEnd"/>
      <w:r>
        <w:t>,</w:t>
      </w:r>
      <w:r>
        <w:br/>
        <w:t xml:space="preserve">Da mit es </w:t>
      </w:r>
      <w:proofErr w:type="spellStart"/>
      <w:r>
        <w:t>wol</w:t>
      </w:r>
      <w:proofErr w:type="spellEnd"/>
      <w:r>
        <w:t xml:space="preserve"> regieret </w:t>
      </w:r>
      <w:proofErr w:type="spellStart"/>
      <w:r>
        <w:t>werd</w:t>
      </w:r>
      <w:proofErr w:type="spellEnd"/>
      <w:r>
        <w:br/>
      </w:r>
      <w:proofErr w:type="spellStart"/>
      <w:r>
        <w:t>vnnd</w:t>
      </w:r>
      <w:proofErr w:type="spellEnd"/>
      <w:r>
        <w:t xml:space="preserve"> </w:t>
      </w:r>
      <w:proofErr w:type="spellStart"/>
      <w:r>
        <w:t>füer</w:t>
      </w:r>
      <w:proofErr w:type="spellEnd"/>
      <w:r>
        <w:t xml:space="preserve"> ein </w:t>
      </w:r>
      <w:proofErr w:type="spellStart"/>
      <w:r>
        <w:t>gotselig</w:t>
      </w:r>
      <w:proofErr w:type="spellEnd"/>
      <w:r>
        <w:t xml:space="preserve"> </w:t>
      </w:r>
      <w:proofErr w:type="spellStart"/>
      <w:r>
        <w:t>geberd</w:t>
      </w:r>
      <w:proofErr w:type="spellEnd"/>
      <w:r>
        <w:t>.</w:t>
      </w:r>
    </w:p>
    <w:p w14:paraId="7F76A200" w14:textId="77777777" w:rsidR="00144456" w:rsidRDefault="00144456" w:rsidP="00144456">
      <w:pPr>
        <w:pStyle w:val="StandardWeb"/>
      </w:pPr>
      <w:r>
        <w:t xml:space="preserve">Die sechste gab ist dein </w:t>
      </w:r>
      <w:proofErr w:type="spellStart"/>
      <w:r>
        <w:t>verstandt</w:t>
      </w:r>
      <w:proofErr w:type="spellEnd"/>
      <w:r>
        <w:t>,</w:t>
      </w:r>
      <w:r>
        <w:br/>
        <w:t xml:space="preserve">der </w:t>
      </w:r>
      <w:proofErr w:type="spellStart"/>
      <w:r>
        <w:t>welt</w:t>
      </w:r>
      <w:proofErr w:type="spellEnd"/>
      <w:r>
        <w:t xml:space="preserve"> </w:t>
      </w:r>
      <w:proofErr w:type="spellStart"/>
      <w:r>
        <w:t>gantz</w:t>
      </w:r>
      <w:proofErr w:type="spellEnd"/>
      <w:r>
        <w:t xml:space="preserve"> </w:t>
      </w:r>
      <w:proofErr w:type="spellStart"/>
      <w:r>
        <w:t>frembd</w:t>
      </w:r>
      <w:proofErr w:type="spellEnd"/>
      <w:r>
        <w:t xml:space="preserve"> </w:t>
      </w:r>
      <w:proofErr w:type="spellStart"/>
      <w:r>
        <w:t>vnnd</w:t>
      </w:r>
      <w:proofErr w:type="spellEnd"/>
      <w:r>
        <w:t xml:space="preserve"> </w:t>
      </w:r>
      <w:proofErr w:type="spellStart"/>
      <w:r>
        <w:t>vnbekannt</w:t>
      </w:r>
      <w:proofErr w:type="spellEnd"/>
      <w:r>
        <w:t>,</w:t>
      </w:r>
      <w:r>
        <w:br/>
        <w:t xml:space="preserve">Die zeigt deine </w:t>
      </w:r>
      <w:proofErr w:type="spellStart"/>
      <w:r>
        <w:t>drey</w:t>
      </w:r>
      <w:proofErr w:type="spellEnd"/>
      <w:r>
        <w:t xml:space="preserve"> </w:t>
      </w:r>
      <w:proofErr w:type="spellStart"/>
      <w:r>
        <w:t>grösten</w:t>
      </w:r>
      <w:proofErr w:type="spellEnd"/>
      <w:r>
        <w:t xml:space="preserve"> </w:t>
      </w:r>
      <w:proofErr w:type="spellStart"/>
      <w:r>
        <w:t>werck</w:t>
      </w:r>
      <w:proofErr w:type="spellEnd"/>
      <w:r>
        <w:t>,</w:t>
      </w:r>
      <w:r>
        <w:br/>
        <w:t xml:space="preserve">deine macht, </w:t>
      </w:r>
      <w:proofErr w:type="spellStart"/>
      <w:r>
        <w:t>weisheit</w:t>
      </w:r>
      <w:proofErr w:type="spellEnd"/>
      <w:r>
        <w:t xml:space="preserve">, </w:t>
      </w:r>
      <w:proofErr w:type="spellStart"/>
      <w:r>
        <w:t>gütt</w:t>
      </w:r>
      <w:proofErr w:type="spellEnd"/>
      <w:r>
        <w:t xml:space="preserve"> </w:t>
      </w:r>
      <w:proofErr w:type="spellStart"/>
      <w:r>
        <w:t>vnd</w:t>
      </w:r>
      <w:proofErr w:type="spellEnd"/>
      <w:r>
        <w:t xml:space="preserve"> </w:t>
      </w:r>
      <w:proofErr w:type="spellStart"/>
      <w:r>
        <w:t>sterck</w:t>
      </w:r>
      <w:proofErr w:type="spellEnd"/>
      <w:r>
        <w:t>.</w:t>
      </w:r>
    </w:p>
    <w:p w14:paraId="0531E7C5" w14:textId="77777777" w:rsidR="00144456" w:rsidRDefault="00144456" w:rsidP="00144456">
      <w:pPr>
        <w:pStyle w:val="StandardWeb"/>
      </w:pPr>
      <w:r>
        <w:t xml:space="preserve">Die </w:t>
      </w:r>
      <w:proofErr w:type="spellStart"/>
      <w:r>
        <w:t>leret</w:t>
      </w:r>
      <w:proofErr w:type="spellEnd"/>
      <w:r>
        <w:t xml:space="preserve"> mit </w:t>
      </w:r>
      <w:proofErr w:type="spellStart"/>
      <w:r>
        <w:t>einfaltikeyt</w:t>
      </w:r>
      <w:proofErr w:type="spellEnd"/>
      <w:r>
        <w:br/>
        <w:t xml:space="preserve">den rechten weg zur </w:t>
      </w:r>
      <w:proofErr w:type="spellStart"/>
      <w:r>
        <w:t>selikeyt</w:t>
      </w:r>
      <w:proofErr w:type="spellEnd"/>
      <w:r>
        <w:br/>
        <w:t xml:space="preserve">Nach </w:t>
      </w:r>
      <w:proofErr w:type="spellStart"/>
      <w:r>
        <w:t>inhalt</w:t>
      </w:r>
      <w:proofErr w:type="spellEnd"/>
      <w:r>
        <w:t xml:space="preserve"> der Heiligen </w:t>
      </w:r>
      <w:proofErr w:type="spellStart"/>
      <w:r>
        <w:t>schriefft</w:t>
      </w:r>
      <w:proofErr w:type="spellEnd"/>
      <w:r>
        <w:t>,</w:t>
      </w:r>
      <w:r>
        <w:br/>
        <w:t xml:space="preserve">welchen sonst kein weltweiser </w:t>
      </w:r>
      <w:proofErr w:type="spellStart"/>
      <w:r>
        <w:t>triefft</w:t>
      </w:r>
      <w:proofErr w:type="spellEnd"/>
      <w:r>
        <w:t>.</w:t>
      </w:r>
    </w:p>
    <w:p w14:paraId="66951727" w14:textId="77777777" w:rsidR="00144456" w:rsidRDefault="00144456" w:rsidP="00144456">
      <w:pPr>
        <w:pStyle w:val="StandardWeb"/>
      </w:pPr>
      <w:r>
        <w:t xml:space="preserve">Die siebend ist deine </w:t>
      </w:r>
      <w:proofErr w:type="spellStart"/>
      <w:r>
        <w:t>weisheit</w:t>
      </w:r>
      <w:proofErr w:type="spellEnd"/>
      <w:r>
        <w:t>,</w:t>
      </w:r>
      <w:r>
        <w:br/>
      </w:r>
      <w:proofErr w:type="spellStart"/>
      <w:r>
        <w:t>ser</w:t>
      </w:r>
      <w:proofErr w:type="spellEnd"/>
      <w:r>
        <w:t xml:space="preserve"> not der </w:t>
      </w:r>
      <w:proofErr w:type="spellStart"/>
      <w:r>
        <w:t>gantzen</w:t>
      </w:r>
      <w:proofErr w:type="spellEnd"/>
      <w:r>
        <w:t xml:space="preserve"> Christenheit,</w:t>
      </w:r>
      <w:r>
        <w:br/>
        <w:t xml:space="preserve">Den sie </w:t>
      </w:r>
      <w:proofErr w:type="spellStart"/>
      <w:r>
        <w:t>leret</w:t>
      </w:r>
      <w:proofErr w:type="spellEnd"/>
      <w:r>
        <w:t xml:space="preserve"> </w:t>
      </w:r>
      <w:proofErr w:type="spellStart"/>
      <w:r>
        <w:t>weyßlich</w:t>
      </w:r>
      <w:proofErr w:type="spellEnd"/>
      <w:r>
        <w:t xml:space="preserve"> wandeln</w:t>
      </w:r>
      <w:r>
        <w:br/>
      </w:r>
      <w:proofErr w:type="spellStart"/>
      <w:r>
        <w:t>vnd</w:t>
      </w:r>
      <w:proofErr w:type="spellEnd"/>
      <w:r>
        <w:t xml:space="preserve"> mit </w:t>
      </w:r>
      <w:proofErr w:type="spellStart"/>
      <w:r>
        <w:t>vorsichtikeyt</w:t>
      </w:r>
      <w:proofErr w:type="spellEnd"/>
      <w:r>
        <w:t xml:space="preserve"> handeln,</w:t>
      </w:r>
    </w:p>
    <w:p w14:paraId="00A621EB" w14:textId="77777777" w:rsidR="00144456" w:rsidRDefault="00144456" w:rsidP="00144456">
      <w:pPr>
        <w:pStyle w:val="StandardWeb"/>
      </w:pPr>
      <w:r>
        <w:t xml:space="preserve">Sich </w:t>
      </w:r>
      <w:proofErr w:type="spellStart"/>
      <w:r>
        <w:t>hütenn</w:t>
      </w:r>
      <w:proofErr w:type="spellEnd"/>
      <w:r>
        <w:t xml:space="preserve"> für des </w:t>
      </w:r>
      <w:proofErr w:type="spellStart"/>
      <w:r>
        <w:t>teufels</w:t>
      </w:r>
      <w:proofErr w:type="spellEnd"/>
      <w:r>
        <w:t xml:space="preserve"> </w:t>
      </w:r>
      <w:proofErr w:type="spellStart"/>
      <w:r>
        <w:t>list</w:t>
      </w:r>
      <w:proofErr w:type="spellEnd"/>
      <w:r>
        <w:t>,</w:t>
      </w:r>
      <w:r>
        <w:br/>
        <w:t xml:space="preserve">für der </w:t>
      </w:r>
      <w:proofErr w:type="spellStart"/>
      <w:r>
        <w:t>welt</w:t>
      </w:r>
      <w:proofErr w:type="spellEnd"/>
      <w:r>
        <w:t xml:space="preserve"> </w:t>
      </w:r>
      <w:proofErr w:type="spellStart"/>
      <w:r>
        <w:t>vnd</w:t>
      </w:r>
      <w:proofErr w:type="spellEnd"/>
      <w:r>
        <w:t xml:space="preserve"> dem Antichrist,</w:t>
      </w:r>
      <w:r>
        <w:br/>
        <w:t xml:space="preserve">Sich </w:t>
      </w:r>
      <w:proofErr w:type="spellStart"/>
      <w:r>
        <w:t>gentzlich</w:t>
      </w:r>
      <w:proofErr w:type="spellEnd"/>
      <w:r>
        <w:t xml:space="preserve"> zum Herren wenden</w:t>
      </w:r>
      <w:r>
        <w:br/>
      </w:r>
      <w:proofErr w:type="spellStart"/>
      <w:r>
        <w:t>vnnd</w:t>
      </w:r>
      <w:proofErr w:type="spellEnd"/>
      <w:r>
        <w:t xml:space="preserve"> seinen </w:t>
      </w:r>
      <w:proofErr w:type="spellStart"/>
      <w:r>
        <w:t>bund</w:t>
      </w:r>
      <w:proofErr w:type="spellEnd"/>
      <w:r>
        <w:t xml:space="preserve"> </w:t>
      </w:r>
      <w:proofErr w:type="spellStart"/>
      <w:r>
        <w:t>wol</w:t>
      </w:r>
      <w:proofErr w:type="spellEnd"/>
      <w:r>
        <w:t xml:space="preserve"> </w:t>
      </w:r>
      <w:proofErr w:type="spellStart"/>
      <w:r>
        <w:t>volenden</w:t>
      </w:r>
      <w:proofErr w:type="spellEnd"/>
      <w:r>
        <w:t>.</w:t>
      </w:r>
    </w:p>
    <w:p w14:paraId="006FD352" w14:textId="77777777" w:rsidR="00144456" w:rsidRDefault="00144456" w:rsidP="00144456">
      <w:pPr>
        <w:pStyle w:val="StandardWeb"/>
      </w:pPr>
      <w:r>
        <w:t xml:space="preserve">O heiliger Geist, steh </w:t>
      </w:r>
      <w:proofErr w:type="spellStart"/>
      <w:r>
        <w:t>vns</w:t>
      </w:r>
      <w:proofErr w:type="spellEnd"/>
      <w:r>
        <w:t xml:space="preserve"> </w:t>
      </w:r>
      <w:proofErr w:type="spellStart"/>
      <w:r>
        <w:t>bey</w:t>
      </w:r>
      <w:proofErr w:type="spellEnd"/>
      <w:r>
        <w:br/>
        <w:t xml:space="preserve">mit </w:t>
      </w:r>
      <w:proofErr w:type="spellStart"/>
      <w:r>
        <w:t>disen</w:t>
      </w:r>
      <w:proofErr w:type="spellEnd"/>
      <w:r>
        <w:t xml:space="preserve"> gaben, </w:t>
      </w:r>
      <w:proofErr w:type="spellStart"/>
      <w:r>
        <w:t>vnd</w:t>
      </w:r>
      <w:proofErr w:type="spellEnd"/>
      <w:r>
        <w:t xml:space="preserve"> </w:t>
      </w:r>
      <w:proofErr w:type="spellStart"/>
      <w:r>
        <w:t>verley</w:t>
      </w:r>
      <w:proofErr w:type="spellEnd"/>
      <w:r>
        <w:t>,</w:t>
      </w:r>
      <w:r>
        <w:br/>
        <w:t>Das wir, durch die selben regiert,</w:t>
      </w:r>
      <w:r>
        <w:br/>
      </w:r>
      <w:proofErr w:type="spellStart"/>
      <w:r>
        <w:t>Got</w:t>
      </w:r>
      <w:proofErr w:type="spellEnd"/>
      <w:r>
        <w:t xml:space="preserve"> loben </w:t>
      </w:r>
      <w:proofErr w:type="spellStart"/>
      <w:r>
        <w:t>jnn</w:t>
      </w:r>
      <w:proofErr w:type="spellEnd"/>
      <w:r>
        <w:t xml:space="preserve"> heiliger </w:t>
      </w:r>
      <w:proofErr w:type="spellStart"/>
      <w:r>
        <w:t>zierd</w:t>
      </w:r>
      <w:proofErr w:type="spellEnd"/>
      <w:r>
        <w:t>.</w:t>
      </w:r>
    </w:p>
    <w:p w14:paraId="5D0AA4F0" w14:textId="77777777" w:rsidR="00144456" w:rsidRDefault="00144456" w:rsidP="00144456">
      <w:pPr>
        <w:pStyle w:val="berschrift1"/>
      </w:pPr>
      <w:r w:rsidRPr="00B43843">
        <w:t xml:space="preserve">O Gott Vater, </w:t>
      </w:r>
      <w:proofErr w:type="spellStart"/>
      <w:r w:rsidRPr="00B43843">
        <w:t>gebenedeyt</w:t>
      </w:r>
      <w:proofErr w:type="spellEnd"/>
      <w:r w:rsidRPr="00B43843">
        <w:t xml:space="preserve"> in </w:t>
      </w:r>
      <w:proofErr w:type="spellStart"/>
      <w:r w:rsidRPr="00B43843">
        <w:t>ewigkeyt</w:t>
      </w:r>
      <w:proofErr w:type="spellEnd"/>
    </w:p>
    <w:p w14:paraId="7C6680B5" w14:textId="77777777" w:rsidR="00144456" w:rsidRDefault="00144456" w:rsidP="00144456">
      <w:pPr>
        <w:pStyle w:val="StandardWeb"/>
      </w:pPr>
      <w:r>
        <w:t xml:space="preserve">O Gott Vater, </w:t>
      </w:r>
      <w:proofErr w:type="spellStart"/>
      <w:r>
        <w:t>gebenedeyt</w:t>
      </w:r>
      <w:proofErr w:type="spellEnd"/>
      <w:r>
        <w:t xml:space="preserve"> in </w:t>
      </w:r>
      <w:proofErr w:type="spellStart"/>
      <w:r>
        <w:t>ewigkeyt</w:t>
      </w:r>
      <w:proofErr w:type="spellEnd"/>
      <w:r>
        <w:br/>
      </w:r>
      <w:proofErr w:type="spellStart"/>
      <w:r>
        <w:t>sih</w:t>
      </w:r>
      <w:proofErr w:type="spellEnd"/>
      <w:r>
        <w:t xml:space="preserve"> heut an durch deine </w:t>
      </w:r>
      <w:proofErr w:type="spellStart"/>
      <w:r>
        <w:t>barmhertzigkeyt</w:t>
      </w:r>
      <w:proofErr w:type="spellEnd"/>
      <w:r>
        <w:t>,</w:t>
      </w:r>
      <w:r>
        <w:br/>
        <w:t xml:space="preserve">Wie so </w:t>
      </w:r>
      <w:proofErr w:type="spellStart"/>
      <w:r>
        <w:t>vil</w:t>
      </w:r>
      <w:proofErr w:type="spellEnd"/>
      <w:r>
        <w:t xml:space="preserve"> Feind nach unsrem leben </w:t>
      </w:r>
      <w:proofErr w:type="spellStart"/>
      <w:r>
        <w:t>stehn</w:t>
      </w:r>
      <w:proofErr w:type="spellEnd"/>
      <w:r>
        <w:br/>
        <w:t xml:space="preserve">und sehr listig mit uns </w:t>
      </w:r>
      <w:proofErr w:type="spellStart"/>
      <w:r>
        <w:t>umbgehn</w:t>
      </w:r>
      <w:proofErr w:type="spellEnd"/>
      <w:r>
        <w:t>.</w:t>
      </w:r>
    </w:p>
    <w:p w14:paraId="03649878" w14:textId="77777777" w:rsidR="00144456" w:rsidRDefault="00144456" w:rsidP="00144456">
      <w:pPr>
        <w:pStyle w:val="StandardWeb"/>
      </w:pPr>
      <w:r>
        <w:t xml:space="preserve">Der böse Feind geht on </w:t>
      </w:r>
      <w:proofErr w:type="spellStart"/>
      <w:r>
        <w:t>unterlaß</w:t>
      </w:r>
      <w:proofErr w:type="spellEnd"/>
      <w:r>
        <w:t xml:space="preserve"> </w:t>
      </w:r>
      <w:proofErr w:type="spellStart"/>
      <w:r>
        <w:t>umb</w:t>
      </w:r>
      <w:proofErr w:type="spellEnd"/>
      <w:r>
        <w:t xml:space="preserve"> uns her,</w:t>
      </w:r>
      <w:r>
        <w:br/>
        <w:t>brummet als ein grimmiger Löw und Beer,</w:t>
      </w:r>
      <w:r>
        <w:br/>
      </w:r>
      <w:proofErr w:type="spellStart"/>
      <w:r>
        <w:t>Thut</w:t>
      </w:r>
      <w:proofErr w:type="spellEnd"/>
      <w:r>
        <w:t xml:space="preserve"> </w:t>
      </w:r>
      <w:proofErr w:type="spellStart"/>
      <w:r>
        <w:t>fleyt</w:t>
      </w:r>
      <w:proofErr w:type="spellEnd"/>
      <w:r>
        <w:t>, das er uns lebendig verschling,</w:t>
      </w:r>
      <w:r>
        <w:br/>
      </w:r>
      <w:proofErr w:type="spellStart"/>
      <w:r>
        <w:t>fellet</w:t>
      </w:r>
      <w:proofErr w:type="spellEnd"/>
      <w:r>
        <w:t xml:space="preserve"> </w:t>
      </w:r>
      <w:proofErr w:type="spellStart"/>
      <w:r>
        <w:t>inn</w:t>
      </w:r>
      <w:proofErr w:type="spellEnd"/>
      <w:r>
        <w:t xml:space="preserve"> </w:t>
      </w:r>
      <w:proofErr w:type="spellStart"/>
      <w:r>
        <w:t>jrrthumb</w:t>
      </w:r>
      <w:proofErr w:type="spellEnd"/>
      <w:r>
        <w:t xml:space="preserve"> und </w:t>
      </w:r>
      <w:proofErr w:type="spellStart"/>
      <w:r>
        <w:t>Todtsünd</w:t>
      </w:r>
      <w:proofErr w:type="spellEnd"/>
      <w:r>
        <w:t>.</w:t>
      </w:r>
    </w:p>
    <w:p w14:paraId="4539D8AF" w14:textId="77777777" w:rsidR="00144456" w:rsidRDefault="00144456" w:rsidP="00144456">
      <w:pPr>
        <w:pStyle w:val="StandardWeb"/>
      </w:pPr>
      <w:r>
        <w:t xml:space="preserve">Wo er durch sich selbst an uns nichts schaffen </w:t>
      </w:r>
      <w:proofErr w:type="spellStart"/>
      <w:r>
        <w:t>kan</w:t>
      </w:r>
      <w:proofErr w:type="spellEnd"/>
      <w:r>
        <w:t>,</w:t>
      </w:r>
      <w:r>
        <w:br/>
        <w:t>so geht er und hetzet alle Welt an,</w:t>
      </w:r>
      <w:r>
        <w:br/>
        <w:t xml:space="preserve">Das sie mit </w:t>
      </w:r>
      <w:proofErr w:type="spellStart"/>
      <w:r>
        <w:t>freuel</w:t>
      </w:r>
      <w:proofErr w:type="spellEnd"/>
      <w:r>
        <w:t xml:space="preserve"> deine </w:t>
      </w:r>
      <w:proofErr w:type="spellStart"/>
      <w:r>
        <w:t>gnad</w:t>
      </w:r>
      <w:proofErr w:type="spellEnd"/>
      <w:r>
        <w:t xml:space="preserve"> </w:t>
      </w:r>
      <w:proofErr w:type="spellStart"/>
      <w:r>
        <w:t>veracht</w:t>
      </w:r>
      <w:proofErr w:type="spellEnd"/>
      <w:r>
        <w:br/>
        <w:t xml:space="preserve">und sich mit grimm an dein </w:t>
      </w:r>
      <w:proofErr w:type="spellStart"/>
      <w:r>
        <w:t>volck</w:t>
      </w:r>
      <w:proofErr w:type="spellEnd"/>
      <w:r>
        <w:t xml:space="preserve"> macht.</w:t>
      </w:r>
    </w:p>
    <w:p w14:paraId="573A880A" w14:textId="77777777" w:rsidR="00144456" w:rsidRDefault="00144456" w:rsidP="00144456">
      <w:pPr>
        <w:pStyle w:val="StandardWeb"/>
      </w:pPr>
      <w:r>
        <w:t xml:space="preserve">So lest auch das </w:t>
      </w:r>
      <w:proofErr w:type="spellStart"/>
      <w:r>
        <w:t>fleysch</w:t>
      </w:r>
      <w:proofErr w:type="spellEnd"/>
      <w:r>
        <w:t xml:space="preserve"> unsrem </w:t>
      </w:r>
      <w:proofErr w:type="spellStart"/>
      <w:r>
        <w:t>geyste</w:t>
      </w:r>
      <w:proofErr w:type="spellEnd"/>
      <w:r>
        <w:t xml:space="preserve"> keine </w:t>
      </w:r>
      <w:proofErr w:type="spellStart"/>
      <w:r>
        <w:t>rhu</w:t>
      </w:r>
      <w:proofErr w:type="spellEnd"/>
      <w:r>
        <w:t>,</w:t>
      </w:r>
      <w:r>
        <w:br/>
      </w:r>
      <w:proofErr w:type="spellStart"/>
      <w:r>
        <w:t>sonder</w:t>
      </w:r>
      <w:proofErr w:type="spellEnd"/>
      <w:r>
        <w:t xml:space="preserve"> richtet </w:t>
      </w:r>
      <w:proofErr w:type="spellStart"/>
      <w:r>
        <w:t>jm</w:t>
      </w:r>
      <w:proofErr w:type="spellEnd"/>
      <w:r>
        <w:t xml:space="preserve"> </w:t>
      </w:r>
      <w:proofErr w:type="spellStart"/>
      <w:r>
        <w:t>vil</w:t>
      </w:r>
      <w:proofErr w:type="spellEnd"/>
      <w:r>
        <w:t xml:space="preserve"> </w:t>
      </w:r>
      <w:proofErr w:type="spellStart"/>
      <w:r>
        <w:t>ungemach</w:t>
      </w:r>
      <w:proofErr w:type="spellEnd"/>
      <w:r>
        <w:t xml:space="preserve"> zu,</w:t>
      </w:r>
      <w:r>
        <w:br/>
        <w:t xml:space="preserve">Krieget mit </w:t>
      </w:r>
      <w:proofErr w:type="spellStart"/>
      <w:r>
        <w:t>jm</w:t>
      </w:r>
      <w:proofErr w:type="spellEnd"/>
      <w:r>
        <w:t xml:space="preserve"> und </w:t>
      </w:r>
      <w:proofErr w:type="spellStart"/>
      <w:r>
        <w:t>wil</w:t>
      </w:r>
      <w:proofErr w:type="spellEnd"/>
      <w:r>
        <w:t xml:space="preserve"> sein Herre sein</w:t>
      </w:r>
      <w:r>
        <w:br/>
        <w:t xml:space="preserve">und der </w:t>
      </w:r>
      <w:proofErr w:type="spellStart"/>
      <w:r>
        <w:t>förchtet</w:t>
      </w:r>
      <w:proofErr w:type="spellEnd"/>
      <w:r>
        <w:t xml:space="preserve"> ewige </w:t>
      </w:r>
      <w:proofErr w:type="spellStart"/>
      <w:r>
        <w:t>pein</w:t>
      </w:r>
      <w:proofErr w:type="spellEnd"/>
      <w:r>
        <w:t>.</w:t>
      </w:r>
    </w:p>
    <w:p w14:paraId="7B81D8FF" w14:textId="77777777" w:rsidR="00144456" w:rsidRDefault="00144456" w:rsidP="00144456">
      <w:pPr>
        <w:pStyle w:val="StandardWeb"/>
      </w:pPr>
      <w:r>
        <w:t xml:space="preserve">Diesem </w:t>
      </w:r>
      <w:proofErr w:type="spellStart"/>
      <w:r>
        <w:t>Geyst</w:t>
      </w:r>
      <w:proofErr w:type="spellEnd"/>
      <w:r>
        <w:t xml:space="preserve">, der mit dem </w:t>
      </w:r>
      <w:proofErr w:type="spellStart"/>
      <w:r>
        <w:t>Fleysche</w:t>
      </w:r>
      <w:proofErr w:type="spellEnd"/>
      <w:r>
        <w:t xml:space="preserve"> </w:t>
      </w:r>
      <w:proofErr w:type="spellStart"/>
      <w:r>
        <w:t>kempfft</w:t>
      </w:r>
      <w:proofErr w:type="spellEnd"/>
      <w:r>
        <w:t xml:space="preserve"> alle </w:t>
      </w:r>
      <w:proofErr w:type="spellStart"/>
      <w:r>
        <w:t>zeyt</w:t>
      </w:r>
      <w:proofErr w:type="spellEnd"/>
      <w:r>
        <w:br/>
        <w:t xml:space="preserve">und </w:t>
      </w:r>
      <w:proofErr w:type="spellStart"/>
      <w:r>
        <w:t>inn</w:t>
      </w:r>
      <w:proofErr w:type="spellEnd"/>
      <w:r>
        <w:t xml:space="preserve"> </w:t>
      </w:r>
      <w:proofErr w:type="spellStart"/>
      <w:r>
        <w:t>nöten</w:t>
      </w:r>
      <w:proofErr w:type="spellEnd"/>
      <w:r>
        <w:t xml:space="preserve"> </w:t>
      </w:r>
      <w:proofErr w:type="spellStart"/>
      <w:r>
        <w:t>umb</w:t>
      </w:r>
      <w:proofErr w:type="spellEnd"/>
      <w:r>
        <w:t xml:space="preserve"> </w:t>
      </w:r>
      <w:proofErr w:type="spellStart"/>
      <w:r>
        <w:t>beystandt</w:t>
      </w:r>
      <w:proofErr w:type="spellEnd"/>
      <w:r>
        <w:t xml:space="preserve"> zu dir </w:t>
      </w:r>
      <w:proofErr w:type="spellStart"/>
      <w:r>
        <w:t>schreyt</w:t>
      </w:r>
      <w:proofErr w:type="spellEnd"/>
      <w:r>
        <w:t>,</w:t>
      </w:r>
      <w:r>
        <w:br/>
      </w:r>
      <w:proofErr w:type="spellStart"/>
      <w:r>
        <w:t>Verleyh</w:t>
      </w:r>
      <w:proofErr w:type="spellEnd"/>
      <w:r>
        <w:t xml:space="preserve"> </w:t>
      </w:r>
      <w:proofErr w:type="spellStart"/>
      <w:r>
        <w:t>krafft</w:t>
      </w:r>
      <w:proofErr w:type="spellEnd"/>
      <w:r>
        <w:t xml:space="preserve">, das er </w:t>
      </w:r>
      <w:proofErr w:type="spellStart"/>
      <w:r>
        <w:t>jm</w:t>
      </w:r>
      <w:proofErr w:type="spellEnd"/>
      <w:r>
        <w:t xml:space="preserve"> nicht </w:t>
      </w:r>
      <w:proofErr w:type="spellStart"/>
      <w:r>
        <w:t>unterlig</w:t>
      </w:r>
      <w:proofErr w:type="spellEnd"/>
      <w:r>
        <w:t>,</w:t>
      </w:r>
      <w:r>
        <w:br/>
      </w:r>
      <w:proofErr w:type="spellStart"/>
      <w:r>
        <w:t>sonder</w:t>
      </w:r>
      <w:proofErr w:type="spellEnd"/>
      <w:r>
        <w:t xml:space="preserve"> </w:t>
      </w:r>
      <w:proofErr w:type="spellStart"/>
      <w:r>
        <w:t>frey</w:t>
      </w:r>
      <w:proofErr w:type="spellEnd"/>
      <w:r>
        <w:t xml:space="preserve"> </w:t>
      </w:r>
      <w:proofErr w:type="spellStart"/>
      <w:r>
        <w:t>uberwind</w:t>
      </w:r>
      <w:proofErr w:type="spellEnd"/>
      <w:r>
        <w:t xml:space="preserve"> und sieg.</w:t>
      </w:r>
    </w:p>
    <w:p w14:paraId="3F6EA805" w14:textId="77777777" w:rsidR="00144456" w:rsidRDefault="00144456" w:rsidP="00144456">
      <w:pPr>
        <w:pStyle w:val="StandardWeb"/>
      </w:pPr>
      <w:r>
        <w:t xml:space="preserve">Unser feind ist </w:t>
      </w:r>
      <w:proofErr w:type="spellStart"/>
      <w:r>
        <w:t>Sathan</w:t>
      </w:r>
      <w:proofErr w:type="spellEnd"/>
      <w:r>
        <w:t xml:space="preserve">, </w:t>
      </w:r>
      <w:proofErr w:type="spellStart"/>
      <w:r>
        <w:t>Fleysch</w:t>
      </w:r>
      <w:proofErr w:type="spellEnd"/>
      <w:r>
        <w:t>, Welt und Antichrist,</w:t>
      </w:r>
      <w:r>
        <w:br/>
        <w:t xml:space="preserve">wider welches </w:t>
      </w:r>
      <w:proofErr w:type="spellStart"/>
      <w:r>
        <w:t>giefft</w:t>
      </w:r>
      <w:proofErr w:type="spellEnd"/>
      <w:r>
        <w:t xml:space="preserve">, grimm und arge </w:t>
      </w:r>
      <w:proofErr w:type="spellStart"/>
      <w:r>
        <w:t>list</w:t>
      </w:r>
      <w:proofErr w:type="spellEnd"/>
      <w:r>
        <w:br/>
        <w:t xml:space="preserve">Unser </w:t>
      </w:r>
      <w:proofErr w:type="spellStart"/>
      <w:r>
        <w:t>geyst</w:t>
      </w:r>
      <w:proofErr w:type="spellEnd"/>
      <w:r>
        <w:t xml:space="preserve"> tag und </w:t>
      </w:r>
      <w:proofErr w:type="spellStart"/>
      <w:r>
        <w:t>nacht</w:t>
      </w:r>
      <w:proofErr w:type="spellEnd"/>
      <w:r>
        <w:t xml:space="preserve"> zu </w:t>
      </w:r>
      <w:proofErr w:type="spellStart"/>
      <w:r>
        <w:t>streytten</w:t>
      </w:r>
      <w:proofErr w:type="spellEnd"/>
      <w:r>
        <w:t xml:space="preserve"> hat:</w:t>
      </w:r>
      <w:r>
        <w:br/>
        <w:t xml:space="preserve">o </w:t>
      </w:r>
      <w:proofErr w:type="spellStart"/>
      <w:r>
        <w:t>thu</w:t>
      </w:r>
      <w:proofErr w:type="spellEnd"/>
      <w:r>
        <w:t xml:space="preserve"> </w:t>
      </w:r>
      <w:proofErr w:type="spellStart"/>
      <w:r>
        <w:t>jm</w:t>
      </w:r>
      <w:proofErr w:type="spellEnd"/>
      <w:r>
        <w:t xml:space="preserve"> </w:t>
      </w:r>
      <w:proofErr w:type="spellStart"/>
      <w:r>
        <w:t>beystandt</w:t>
      </w:r>
      <w:proofErr w:type="spellEnd"/>
      <w:r>
        <w:t xml:space="preserve">, </w:t>
      </w:r>
      <w:proofErr w:type="spellStart"/>
      <w:r>
        <w:t>herre</w:t>
      </w:r>
      <w:proofErr w:type="spellEnd"/>
      <w:r>
        <w:t xml:space="preserve"> Gott.</w:t>
      </w:r>
    </w:p>
    <w:p w14:paraId="1330AB8D" w14:textId="77777777" w:rsidR="00144456" w:rsidRDefault="00144456" w:rsidP="00144456">
      <w:pPr>
        <w:pStyle w:val="StandardWeb"/>
      </w:pPr>
      <w:r>
        <w:t xml:space="preserve">O leg uns den </w:t>
      </w:r>
      <w:proofErr w:type="spellStart"/>
      <w:r>
        <w:t>thewren</w:t>
      </w:r>
      <w:proofErr w:type="spellEnd"/>
      <w:r>
        <w:t xml:space="preserve"> </w:t>
      </w:r>
      <w:proofErr w:type="spellStart"/>
      <w:r>
        <w:t>harnisch</w:t>
      </w:r>
      <w:proofErr w:type="spellEnd"/>
      <w:r>
        <w:t xml:space="preserve"> der </w:t>
      </w:r>
      <w:proofErr w:type="spellStart"/>
      <w:r>
        <w:t>warheyt</w:t>
      </w:r>
      <w:proofErr w:type="spellEnd"/>
      <w:r>
        <w:t xml:space="preserve"> an,</w:t>
      </w:r>
      <w:r>
        <w:br/>
        <w:t xml:space="preserve">das wir sicher </w:t>
      </w:r>
      <w:proofErr w:type="spellStart"/>
      <w:r>
        <w:t>wandlen</w:t>
      </w:r>
      <w:proofErr w:type="spellEnd"/>
      <w:r>
        <w:t xml:space="preserve"> </w:t>
      </w:r>
      <w:proofErr w:type="spellStart"/>
      <w:r>
        <w:t>auff</w:t>
      </w:r>
      <w:proofErr w:type="spellEnd"/>
      <w:r>
        <w:t xml:space="preserve"> deiner </w:t>
      </w:r>
      <w:proofErr w:type="spellStart"/>
      <w:r>
        <w:t>ban</w:t>
      </w:r>
      <w:proofErr w:type="spellEnd"/>
      <w:r>
        <w:t>!</w:t>
      </w:r>
      <w:r>
        <w:br/>
        <w:t xml:space="preserve">Sterck uns im glauben, lieb und </w:t>
      </w:r>
      <w:proofErr w:type="spellStart"/>
      <w:r>
        <w:t>zuuersicht</w:t>
      </w:r>
      <w:proofErr w:type="spellEnd"/>
      <w:r>
        <w:t>,</w:t>
      </w:r>
      <w:r>
        <w:br/>
        <w:t xml:space="preserve">das uns nicht </w:t>
      </w:r>
      <w:proofErr w:type="spellStart"/>
      <w:r>
        <w:t>schad</w:t>
      </w:r>
      <w:proofErr w:type="spellEnd"/>
      <w:r>
        <w:t xml:space="preserve"> der </w:t>
      </w:r>
      <w:proofErr w:type="spellStart"/>
      <w:r>
        <w:t>bösewicht</w:t>
      </w:r>
      <w:proofErr w:type="spellEnd"/>
      <w:r>
        <w:t>!</w:t>
      </w:r>
    </w:p>
    <w:p w14:paraId="4D31EAA2" w14:textId="77777777" w:rsidR="00144456" w:rsidRDefault="00144456" w:rsidP="00144456">
      <w:pPr>
        <w:pStyle w:val="StandardWeb"/>
      </w:pPr>
      <w:r>
        <w:t xml:space="preserve">O Herr, </w:t>
      </w:r>
      <w:proofErr w:type="spellStart"/>
      <w:r>
        <w:t>laß</w:t>
      </w:r>
      <w:proofErr w:type="spellEnd"/>
      <w:r>
        <w:t xml:space="preserve"> dich </w:t>
      </w:r>
      <w:proofErr w:type="spellStart"/>
      <w:r>
        <w:t>milt</w:t>
      </w:r>
      <w:proofErr w:type="spellEnd"/>
      <w:r>
        <w:t xml:space="preserve"> und </w:t>
      </w:r>
      <w:proofErr w:type="spellStart"/>
      <w:r>
        <w:t>barmhertzig</w:t>
      </w:r>
      <w:proofErr w:type="spellEnd"/>
      <w:r>
        <w:t xml:space="preserve"> erfinden</w:t>
      </w:r>
      <w:r>
        <w:br/>
        <w:t xml:space="preserve">und </w:t>
      </w:r>
      <w:proofErr w:type="spellStart"/>
      <w:r>
        <w:t>hilff</w:t>
      </w:r>
      <w:proofErr w:type="spellEnd"/>
      <w:r>
        <w:t xml:space="preserve">, das wir herrschen allen </w:t>
      </w:r>
      <w:proofErr w:type="spellStart"/>
      <w:r>
        <w:t>sünden</w:t>
      </w:r>
      <w:proofErr w:type="spellEnd"/>
      <w:r>
        <w:t>,</w:t>
      </w:r>
      <w:r>
        <w:br/>
        <w:t xml:space="preserve">Dem bösen Feind und seinem </w:t>
      </w:r>
      <w:proofErr w:type="spellStart"/>
      <w:r>
        <w:t>gantzen</w:t>
      </w:r>
      <w:proofErr w:type="spellEnd"/>
      <w:r>
        <w:t xml:space="preserve"> </w:t>
      </w:r>
      <w:proofErr w:type="spellStart"/>
      <w:r>
        <w:t>heer</w:t>
      </w:r>
      <w:proofErr w:type="spellEnd"/>
      <w:r>
        <w:t>,</w:t>
      </w:r>
      <w:r>
        <w:br/>
        <w:t>deinem Namen zu lob und ehr.</w:t>
      </w:r>
    </w:p>
    <w:p w14:paraId="0F031B5A" w14:textId="77777777" w:rsidR="00144456" w:rsidRDefault="00144456" w:rsidP="00144456">
      <w:pPr>
        <w:pStyle w:val="StandardWeb"/>
      </w:pPr>
      <w:r>
        <w:t xml:space="preserve">Amen singen wir </w:t>
      </w:r>
      <w:proofErr w:type="spellStart"/>
      <w:r>
        <w:t>eintrechtig</w:t>
      </w:r>
      <w:proofErr w:type="spellEnd"/>
      <w:r>
        <w:t xml:space="preserve"> </w:t>
      </w:r>
      <w:proofErr w:type="spellStart"/>
      <w:r>
        <w:t>auß</w:t>
      </w:r>
      <w:proofErr w:type="spellEnd"/>
      <w:r>
        <w:t xml:space="preserve"> </w:t>
      </w:r>
      <w:proofErr w:type="spellStart"/>
      <w:r>
        <w:t>hertzen</w:t>
      </w:r>
      <w:proofErr w:type="spellEnd"/>
      <w:r>
        <w:t xml:space="preserve"> </w:t>
      </w:r>
      <w:proofErr w:type="spellStart"/>
      <w:r>
        <w:t>brunst</w:t>
      </w:r>
      <w:proofErr w:type="spellEnd"/>
      <w:r>
        <w:t>;</w:t>
      </w:r>
      <w:r>
        <w:br/>
        <w:t xml:space="preserve">o Vater, du wöllest </w:t>
      </w:r>
      <w:proofErr w:type="spellStart"/>
      <w:r>
        <w:t>auß</w:t>
      </w:r>
      <w:proofErr w:type="spellEnd"/>
      <w:r>
        <w:t xml:space="preserve"> lieb und </w:t>
      </w:r>
      <w:proofErr w:type="spellStart"/>
      <w:r>
        <w:t>gunst</w:t>
      </w:r>
      <w:proofErr w:type="spellEnd"/>
      <w:r>
        <w:br/>
        <w:t>Durch Jesum Christum, deinen lieben Son,</w:t>
      </w:r>
      <w:r>
        <w:br/>
        <w:t xml:space="preserve">uns </w:t>
      </w:r>
      <w:proofErr w:type="spellStart"/>
      <w:r>
        <w:t>allzeyt</w:t>
      </w:r>
      <w:proofErr w:type="spellEnd"/>
      <w:r>
        <w:t xml:space="preserve"> </w:t>
      </w:r>
      <w:proofErr w:type="spellStart"/>
      <w:r>
        <w:t>hülff</w:t>
      </w:r>
      <w:proofErr w:type="spellEnd"/>
      <w:r>
        <w:t xml:space="preserve"> und </w:t>
      </w:r>
      <w:proofErr w:type="spellStart"/>
      <w:r>
        <w:t>beystandt</w:t>
      </w:r>
      <w:proofErr w:type="spellEnd"/>
      <w:r>
        <w:t xml:space="preserve"> </w:t>
      </w:r>
      <w:proofErr w:type="spellStart"/>
      <w:r>
        <w:t>thun</w:t>
      </w:r>
      <w:proofErr w:type="spellEnd"/>
      <w:r>
        <w:t>.</w:t>
      </w:r>
    </w:p>
    <w:p w14:paraId="053CFEA7" w14:textId="77777777" w:rsidR="00144456" w:rsidRDefault="00144456" w:rsidP="00144456">
      <w:pPr>
        <w:pStyle w:val="berschrift1"/>
      </w:pPr>
      <w:r>
        <w:t>O Herre Jesu Christ</w:t>
      </w:r>
    </w:p>
    <w:p w14:paraId="1001ED91" w14:textId="77777777" w:rsidR="00144456" w:rsidRDefault="00144456" w:rsidP="00144456">
      <w:pPr>
        <w:pStyle w:val="StandardWeb"/>
      </w:pPr>
      <w:r>
        <w:t>O Herre Jesu Christ,</w:t>
      </w:r>
      <w:r>
        <w:br/>
        <w:t>Der du ganz freundlich bist,</w:t>
      </w:r>
      <w:r>
        <w:br/>
        <w:t>Ein Arzt von Gott gesandt,</w:t>
      </w:r>
      <w:r>
        <w:br/>
        <w:t>Der sehr wohl hat erkannt,</w:t>
      </w:r>
      <w:r>
        <w:br/>
        <w:t xml:space="preserve">Was unser </w:t>
      </w:r>
      <w:proofErr w:type="spellStart"/>
      <w:r>
        <w:t>Siechthum</w:t>
      </w:r>
      <w:proofErr w:type="spellEnd"/>
      <w:r>
        <w:t xml:space="preserve"> </w:t>
      </w:r>
      <w:proofErr w:type="spellStart"/>
      <w:r>
        <w:t>sey</w:t>
      </w:r>
      <w:proofErr w:type="spellEnd"/>
      <w:r>
        <w:br/>
        <w:t xml:space="preserve">Und was </w:t>
      </w:r>
      <w:proofErr w:type="spellStart"/>
      <w:r>
        <w:t>noth</w:t>
      </w:r>
      <w:proofErr w:type="spellEnd"/>
      <w:r>
        <w:t xml:space="preserve"> für </w:t>
      </w:r>
      <w:proofErr w:type="spellStart"/>
      <w:r>
        <w:t>Arzney</w:t>
      </w:r>
      <w:proofErr w:type="spellEnd"/>
      <w:r>
        <w:t>,</w:t>
      </w:r>
      <w:r>
        <w:br/>
        <w:t>Sieh heut an unser Dürftigkeit;</w:t>
      </w:r>
      <w:r>
        <w:br/>
        <w:t xml:space="preserve">Und </w:t>
      </w:r>
      <w:proofErr w:type="spellStart"/>
      <w:r>
        <w:t>thu</w:t>
      </w:r>
      <w:proofErr w:type="spellEnd"/>
      <w:r>
        <w:t>‘ mit uns Barmherzigkeit!</w:t>
      </w:r>
    </w:p>
    <w:p w14:paraId="35037D30" w14:textId="77777777" w:rsidR="00144456" w:rsidRDefault="00144456" w:rsidP="00144456">
      <w:pPr>
        <w:pStyle w:val="StandardWeb"/>
      </w:pPr>
      <w:r>
        <w:t>Adam bracht‘ uns den Tod,</w:t>
      </w:r>
      <w:r>
        <w:br/>
        <w:t>Und Mose dein Gebot;</w:t>
      </w:r>
      <w:r>
        <w:br/>
        <w:t>Aber du, Jesu Christ,</w:t>
      </w:r>
      <w:r>
        <w:br/>
        <w:t>Bringest was besser ist,</w:t>
      </w:r>
      <w:r>
        <w:br/>
        <w:t>Gnad‘ und Gerechtigkeit,</w:t>
      </w:r>
      <w:r>
        <w:br/>
        <w:t>Leben und Seligkeit!</w:t>
      </w:r>
      <w:r>
        <w:br/>
        <w:t xml:space="preserve">O wohl dem, der </w:t>
      </w:r>
      <w:proofErr w:type="spellStart"/>
      <w:r>
        <w:t>deß</w:t>
      </w:r>
      <w:proofErr w:type="spellEnd"/>
      <w:r>
        <w:t xml:space="preserve"> die </w:t>
      </w:r>
      <w:proofErr w:type="spellStart"/>
      <w:r>
        <w:t>geneußt</w:t>
      </w:r>
      <w:proofErr w:type="spellEnd"/>
      <w:r>
        <w:t>,</w:t>
      </w:r>
      <w:r>
        <w:br/>
        <w:t>Und dich mit seinem Wandel preist!</w:t>
      </w:r>
    </w:p>
    <w:p w14:paraId="61E6660A" w14:textId="77777777" w:rsidR="00144456" w:rsidRDefault="00144456" w:rsidP="00144456">
      <w:pPr>
        <w:pStyle w:val="StandardWeb"/>
      </w:pPr>
      <w:r>
        <w:t>Wer mag seiner Seelen</w:t>
      </w:r>
      <w:r>
        <w:br/>
        <w:t xml:space="preserve">Was </w:t>
      </w:r>
      <w:proofErr w:type="spellStart"/>
      <w:r>
        <w:t>bessers</w:t>
      </w:r>
      <w:proofErr w:type="spellEnd"/>
      <w:r>
        <w:t xml:space="preserve"> erwählen</w:t>
      </w:r>
      <w:r>
        <w:br/>
        <w:t>Denn dich, o Jesu Christ,</w:t>
      </w:r>
      <w:r>
        <w:br/>
        <w:t>Der du sehr tröstlich bist,</w:t>
      </w:r>
      <w:r>
        <w:br/>
        <w:t>Den Seelen allermeist,</w:t>
      </w:r>
      <w:r>
        <w:br/>
        <w:t>Die du durch deinen Geist</w:t>
      </w:r>
      <w:r>
        <w:br/>
      </w:r>
      <w:proofErr w:type="spellStart"/>
      <w:r>
        <w:t>Verneuest</w:t>
      </w:r>
      <w:proofErr w:type="spellEnd"/>
      <w:r>
        <w:t>, und aus Gnad‘ und Gunst</w:t>
      </w:r>
      <w:r>
        <w:br/>
        <w:t>Entzündest mit heiliger Brunst?</w:t>
      </w:r>
    </w:p>
    <w:p w14:paraId="5EE57209" w14:textId="77777777" w:rsidR="00144456" w:rsidRDefault="00144456" w:rsidP="00144456">
      <w:pPr>
        <w:pStyle w:val="StandardWeb"/>
      </w:pPr>
      <w:r>
        <w:t>Du bist heilig und rein,</w:t>
      </w:r>
      <w:r>
        <w:br/>
        <w:t xml:space="preserve">Wir aber </w:t>
      </w:r>
      <w:proofErr w:type="spellStart"/>
      <w:r>
        <w:t>ingemein</w:t>
      </w:r>
      <w:proofErr w:type="spellEnd"/>
      <w:r>
        <w:br/>
      </w:r>
      <w:proofErr w:type="spellStart"/>
      <w:r>
        <w:t>Seynd</w:t>
      </w:r>
      <w:proofErr w:type="spellEnd"/>
      <w:r>
        <w:t xml:space="preserve"> voller Eitelkeit</w:t>
      </w:r>
      <w:r>
        <w:br/>
        <w:t>Und Ungerechtigkeit.</w:t>
      </w:r>
      <w:r>
        <w:br/>
        <w:t>Unser‘ Werk gelten nicht</w:t>
      </w:r>
      <w:r>
        <w:br/>
        <w:t>Vor deinem Angesicht,</w:t>
      </w:r>
      <w:r>
        <w:br/>
        <w:t xml:space="preserve">Es </w:t>
      </w:r>
      <w:proofErr w:type="spellStart"/>
      <w:r>
        <w:t>sey</w:t>
      </w:r>
      <w:proofErr w:type="spellEnd"/>
      <w:r>
        <w:t xml:space="preserve"> denn, </w:t>
      </w:r>
      <w:proofErr w:type="spellStart"/>
      <w:r>
        <w:t>daß</w:t>
      </w:r>
      <w:proofErr w:type="spellEnd"/>
      <w:r>
        <w:t xml:space="preserve"> du sie vorhin</w:t>
      </w:r>
      <w:r>
        <w:br/>
        <w:t>Rechtfertigest nach deinem Sinn.</w:t>
      </w:r>
    </w:p>
    <w:p w14:paraId="2354AC65" w14:textId="77777777" w:rsidR="00144456" w:rsidRDefault="00144456" w:rsidP="00144456">
      <w:pPr>
        <w:pStyle w:val="StandardWeb"/>
      </w:pPr>
      <w:r>
        <w:t>So bitten wir dich nu,</w:t>
      </w:r>
      <w:r>
        <w:br/>
        <w:t>O gütiger Jesu,</w:t>
      </w:r>
      <w:r>
        <w:br/>
        <w:t>Wolltest uns dir allein</w:t>
      </w:r>
      <w:r>
        <w:br/>
        <w:t>Verfügen all‘ in Ein,</w:t>
      </w:r>
      <w:r>
        <w:br/>
        <w:t>Waschen mit deinem Blut,</w:t>
      </w:r>
      <w:r>
        <w:br/>
        <w:t>Unser Werk machen gut,</w:t>
      </w:r>
      <w:r>
        <w:br/>
      </w:r>
      <w:proofErr w:type="spellStart"/>
      <w:r>
        <w:t>Daß</w:t>
      </w:r>
      <w:proofErr w:type="spellEnd"/>
      <w:r>
        <w:t xml:space="preserve"> wir </w:t>
      </w:r>
      <w:proofErr w:type="spellStart"/>
      <w:r>
        <w:t>mögten</w:t>
      </w:r>
      <w:proofErr w:type="spellEnd"/>
      <w:r>
        <w:t xml:space="preserve"> vor deinem Thron</w:t>
      </w:r>
      <w:r>
        <w:br/>
        <w:t xml:space="preserve">Finden </w:t>
      </w:r>
      <w:proofErr w:type="spellStart"/>
      <w:r>
        <w:t>ein’n</w:t>
      </w:r>
      <w:proofErr w:type="spellEnd"/>
      <w:r>
        <w:t xml:space="preserve"> unvergänglich Lohn. (al. </w:t>
      </w:r>
      <w:proofErr w:type="spellStart"/>
      <w:r>
        <w:t>Kron</w:t>
      </w:r>
      <w:proofErr w:type="spellEnd"/>
      <w:r>
        <w:t>)</w:t>
      </w:r>
    </w:p>
    <w:p w14:paraId="02667277" w14:textId="77777777" w:rsidR="00144456" w:rsidRDefault="00144456" w:rsidP="00144456">
      <w:pPr>
        <w:pStyle w:val="StandardWeb"/>
      </w:pPr>
      <w:r>
        <w:t xml:space="preserve">O </w:t>
      </w:r>
      <w:proofErr w:type="spellStart"/>
      <w:r>
        <w:t>werther</w:t>
      </w:r>
      <w:proofErr w:type="spellEnd"/>
      <w:r>
        <w:t xml:space="preserve"> Gottes Sohn,</w:t>
      </w:r>
      <w:r>
        <w:br/>
        <w:t xml:space="preserve">Denk was du hast </w:t>
      </w:r>
      <w:proofErr w:type="spellStart"/>
      <w:r>
        <w:t>gethan</w:t>
      </w:r>
      <w:proofErr w:type="spellEnd"/>
      <w:r>
        <w:t>,</w:t>
      </w:r>
      <w:r>
        <w:br/>
        <w:t>Wie du all unser‘ Schuld</w:t>
      </w:r>
      <w:r>
        <w:br/>
        <w:t>Nicht mit Silber noch Gold,</w:t>
      </w:r>
      <w:r>
        <w:br/>
      </w:r>
      <w:proofErr w:type="spellStart"/>
      <w:r>
        <w:t>Sonder</w:t>
      </w:r>
      <w:proofErr w:type="spellEnd"/>
      <w:r>
        <w:t xml:space="preserve"> mit bessrem Gut,</w:t>
      </w:r>
      <w:r>
        <w:br/>
        <w:t>Mit deinem reinen Blut</w:t>
      </w:r>
      <w:r>
        <w:br/>
        <w:t>Aus großer Lieb‘ bezahlet hast,</w:t>
      </w:r>
      <w:r>
        <w:br/>
        <w:t xml:space="preserve">Und </w:t>
      </w:r>
      <w:proofErr w:type="spellStart"/>
      <w:r>
        <w:t>sey</w:t>
      </w:r>
      <w:proofErr w:type="spellEnd"/>
      <w:r>
        <w:t xml:space="preserve"> unser Arzt, Heil und Trost!</w:t>
      </w:r>
    </w:p>
    <w:p w14:paraId="2F41F58E" w14:textId="77777777" w:rsidR="00144456" w:rsidRDefault="00144456" w:rsidP="00144456">
      <w:pPr>
        <w:pStyle w:val="StandardWeb"/>
      </w:pPr>
      <w:r>
        <w:t>Thu mit uns deinen Fleiß,</w:t>
      </w:r>
      <w:r>
        <w:br/>
        <w:t>Nach eines Arztes Weis‘,</w:t>
      </w:r>
      <w:r>
        <w:br/>
        <w:t xml:space="preserve">Und hilf, </w:t>
      </w:r>
      <w:proofErr w:type="spellStart"/>
      <w:r>
        <w:t>daß</w:t>
      </w:r>
      <w:proofErr w:type="spellEnd"/>
      <w:r>
        <w:t xml:space="preserve"> wir gesund</w:t>
      </w:r>
      <w:r>
        <w:br/>
        <w:t>Und stark in deinem Bund,</w:t>
      </w:r>
      <w:r>
        <w:br/>
        <w:t>In Lieb‘ und Einigkeit</w:t>
      </w:r>
      <w:r>
        <w:br/>
        <w:t>Zu unsrer Seligkeit</w:t>
      </w:r>
      <w:r>
        <w:br/>
        <w:t xml:space="preserve">Deinem Namen </w:t>
      </w:r>
      <w:proofErr w:type="spellStart"/>
      <w:r>
        <w:t>gebenedeyt</w:t>
      </w:r>
      <w:proofErr w:type="spellEnd"/>
      <w:r>
        <w:br/>
        <w:t>Lob und Preis singen allezeit.</w:t>
      </w:r>
    </w:p>
    <w:p w14:paraId="10761684" w14:textId="77777777" w:rsidR="00144456" w:rsidRDefault="00144456" w:rsidP="00144456">
      <w:pPr>
        <w:pStyle w:val="berschrift1"/>
      </w:pPr>
      <w:r w:rsidRPr="004A79F4">
        <w:t>O hilf, Christe, Gottes Sohn,</w:t>
      </w:r>
    </w:p>
    <w:p w14:paraId="1D4A8CD6" w14:textId="77777777" w:rsidR="00144456" w:rsidRDefault="00144456" w:rsidP="00144456">
      <w:pPr>
        <w:pStyle w:val="StandardWeb"/>
      </w:pPr>
      <w:r>
        <w:t>O hilf, Christe, Gottes Sohn,</w:t>
      </w:r>
      <w:r>
        <w:br/>
        <w:t>Durch dein bitter‘ Leiden,</w:t>
      </w:r>
      <w:r>
        <w:br/>
      </w:r>
      <w:proofErr w:type="spellStart"/>
      <w:r>
        <w:t>Daß</w:t>
      </w:r>
      <w:proofErr w:type="spellEnd"/>
      <w:r>
        <w:t xml:space="preserve"> wir dir stets </w:t>
      </w:r>
      <w:proofErr w:type="spellStart"/>
      <w:r>
        <w:t>unterthan</w:t>
      </w:r>
      <w:proofErr w:type="spellEnd"/>
      <w:r>
        <w:t>,</w:t>
      </w:r>
      <w:r>
        <w:br/>
        <w:t>All‘ Untugend meiden,</w:t>
      </w:r>
      <w:r>
        <w:br/>
      </w:r>
      <w:proofErr w:type="spellStart"/>
      <w:r>
        <w:t>Deinenn</w:t>
      </w:r>
      <w:proofErr w:type="spellEnd"/>
      <w:r>
        <w:t xml:space="preserve"> Tod und sein‘ </w:t>
      </w:r>
      <w:proofErr w:type="spellStart"/>
      <w:r>
        <w:t>Ursach</w:t>
      </w:r>
      <w:proofErr w:type="spellEnd"/>
      <w:r>
        <w:t>‘</w:t>
      </w:r>
      <w:r>
        <w:br/>
      </w:r>
      <w:proofErr w:type="spellStart"/>
      <w:r>
        <w:t>Fruchtbarlich</w:t>
      </w:r>
      <w:proofErr w:type="spellEnd"/>
      <w:r>
        <w:t xml:space="preserve"> bedenken,</w:t>
      </w:r>
      <w:r>
        <w:br/>
        <w:t>Dafür, wiewohl arm und schwach,</w:t>
      </w:r>
      <w:r>
        <w:br/>
        <w:t>Dir Dankopfer schenken.</w:t>
      </w:r>
    </w:p>
    <w:p w14:paraId="5009C123" w14:textId="77777777" w:rsidR="00144456" w:rsidRDefault="00144456" w:rsidP="00144456">
      <w:pPr>
        <w:pStyle w:val="berschrift1"/>
      </w:pPr>
      <w:r w:rsidRPr="00F736E0">
        <w:t xml:space="preserve">O Höchster Gott von </w:t>
      </w:r>
      <w:proofErr w:type="spellStart"/>
      <w:r w:rsidRPr="00F736E0">
        <w:t>ewigkeyt</w:t>
      </w:r>
      <w:proofErr w:type="spellEnd"/>
    </w:p>
    <w:p w14:paraId="21433BED" w14:textId="77777777" w:rsidR="00144456" w:rsidRDefault="00144456" w:rsidP="00144456">
      <w:pPr>
        <w:pStyle w:val="StandardWeb"/>
      </w:pPr>
      <w:r>
        <w:t xml:space="preserve">O Höchster Gott von </w:t>
      </w:r>
      <w:proofErr w:type="spellStart"/>
      <w:r>
        <w:t>ewigkeyt</w:t>
      </w:r>
      <w:proofErr w:type="spellEnd"/>
      <w:r>
        <w:t>,</w:t>
      </w:r>
      <w:r>
        <w:br/>
        <w:t>sich heut an all elenden,</w:t>
      </w:r>
      <w:r>
        <w:br/>
        <w:t xml:space="preserve">Die sich von </w:t>
      </w:r>
      <w:proofErr w:type="spellStart"/>
      <w:r>
        <w:t>vngerechtigkeyt</w:t>
      </w:r>
      <w:proofErr w:type="spellEnd"/>
      <w:r>
        <w:br/>
        <w:t xml:space="preserve">zu dir </w:t>
      </w:r>
      <w:proofErr w:type="spellStart"/>
      <w:r>
        <w:t>han</w:t>
      </w:r>
      <w:proofErr w:type="spellEnd"/>
      <w:r>
        <w:t xml:space="preserve"> lassen wenden</w:t>
      </w:r>
      <w:r>
        <w:br/>
      </w:r>
      <w:proofErr w:type="spellStart"/>
      <w:r>
        <w:t>Vnd</w:t>
      </w:r>
      <w:proofErr w:type="spellEnd"/>
      <w:r>
        <w:t xml:space="preserve"> aller </w:t>
      </w:r>
      <w:proofErr w:type="spellStart"/>
      <w:r>
        <w:t>boßheyt</w:t>
      </w:r>
      <w:proofErr w:type="spellEnd"/>
      <w:r>
        <w:t xml:space="preserve"> abgesagt,</w:t>
      </w:r>
      <w:r>
        <w:br/>
        <w:t>da mit sie nur was dir behagt</w:t>
      </w:r>
      <w:r>
        <w:br/>
      </w:r>
      <w:proofErr w:type="spellStart"/>
      <w:r>
        <w:t>würklich</w:t>
      </w:r>
      <w:proofErr w:type="spellEnd"/>
      <w:r>
        <w:t xml:space="preserve"> möchten </w:t>
      </w:r>
      <w:proofErr w:type="spellStart"/>
      <w:r>
        <w:t>volenden</w:t>
      </w:r>
      <w:proofErr w:type="spellEnd"/>
      <w:r>
        <w:t>.</w:t>
      </w:r>
    </w:p>
    <w:p w14:paraId="2B5EAF44" w14:textId="77777777" w:rsidR="00144456" w:rsidRDefault="00144456" w:rsidP="00144456">
      <w:pPr>
        <w:pStyle w:val="StandardWeb"/>
      </w:pPr>
      <w:r>
        <w:t xml:space="preserve">O </w:t>
      </w:r>
      <w:proofErr w:type="spellStart"/>
      <w:r>
        <w:t>bewar</w:t>
      </w:r>
      <w:proofErr w:type="spellEnd"/>
      <w:r>
        <w:t xml:space="preserve"> sie durch deine </w:t>
      </w:r>
      <w:proofErr w:type="spellStart"/>
      <w:r>
        <w:t>güt</w:t>
      </w:r>
      <w:proofErr w:type="spellEnd"/>
      <w:r>
        <w:t>,</w:t>
      </w:r>
      <w:r>
        <w:br/>
      </w:r>
      <w:proofErr w:type="spellStart"/>
      <w:r>
        <w:t>sey</w:t>
      </w:r>
      <w:proofErr w:type="spellEnd"/>
      <w:r>
        <w:t xml:space="preserve"> </w:t>
      </w:r>
      <w:proofErr w:type="spellStart"/>
      <w:r>
        <w:t>jr</w:t>
      </w:r>
      <w:proofErr w:type="spellEnd"/>
      <w:r>
        <w:t xml:space="preserve"> </w:t>
      </w:r>
      <w:proofErr w:type="spellStart"/>
      <w:r>
        <w:t>schutz</w:t>
      </w:r>
      <w:proofErr w:type="spellEnd"/>
      <w:r>
        <w:t xml:space="preserve">, Herr, </w:t>
      </w:r>
      <w:proofErr w:type="spellStart"/>
      <w:r>
        <w:t>auff</w:t>
      </w:r>
      <w:proofErr w:type="spellEnd"/>
      <w:r>
        <w:t xml:space="preserve"> erden!</w:t>
      </w:r>
      <w:r>
        <w:br/>
      </w:r>
      <w:proofErr w:type="spellStart"/>
      <w:r>
        <w:t>Regier</w:t>
      </w:r>
      <w:proofErr w:type="spellEnd"/>
      <w:r>
        <w:t xml:space="preserve"> </w:t>
      </w:r>
      <w:proofErr w:type="spellStart"/>
      <w:r>
        <w:t>jren</w:t>
      </w:r>
      <w:proofErr w:type="spellEnd"/>
      <w:r>
        <w:t xml:space="preserve"> </w:t>
      </w:r>
      <w:proofErr w:type="spellStart"/>
      <w:r>
        <w:t>Geyst</w:t>
      </w:r>
      <w:proofErr w:type="spellEnd"/>
      <w:r>
        <w:t xml:space="preserve"> </w:t>
      </w:r>
      <w:proofErr w:type="spellStart"/>
      <w:r>
        <w:t>vnd</w:t>
      </w:r>
      <w:proofErr w:type="spellEnd"/>
      <w:r>
        <w:t xml:space="preserve"> </w:t>
      </w:r>
      <w:proofErr w:type="spellStart"/>
      <w:r>
        <w:t>gemüt</w:t>
      </w:r>
      <w:proofErr w:type="spellEnd"/>
      <w:r>
        <w:t>,</w:t>
      </w:r>
      <w:r>
        <w:br/>
        <w:t xml:space="preserve">las sie nicht </w:t>
      </w:r>
      <w:proofErr w:type="spellStart"/>
      <w:r>
        <w:t>krafftlos</w:t>
      </w:r>
      <w:proofErr w:type="spellEnd"/>
      <w:r>
        <w:t xml:space="preserve"> werden,</w:t>
      </w:r>
      <w:r>
        <w:br/>
        <w:t xml:space="preserve">Denn sie </w:t>
      </w:r>
      <w:proofErr w:type="spellStart"/>
      <w:r>
        <w:t>seind</w:t>
      </w:r>
      <w:proofErr w:type="spellEnd"/>
      <w:r>
        <w:t xml:space="preserve"> dir </w:t>
      </w:r>
      <w:proofErr w:type="spellStart"/>
      <w:r>
        <w:t>geheyliget</w:t>
      </w:r>
      <w:proofErr w:type="spellEnd"/>
      <w:r>
        <w:br/>
      </w:r>
      <w:proofErr w:type="spellStart"/>
      <w:r>
        <w:t>vnd</w:t>
      </w:r>
      <w:proofErr w:type="spellEnd"/>
      <w:r>
        <w:t xml:space="preserve"> durch die lieb </w:t>
      </w:r>
      <w:proofErr w:type="spellStart"/>
      <w:r>
        <w:t>vereyniget</w:t>
      </w:r>
      <w:proofErr w:type="spellEnd"/>
      <w:r>
        <w:br/>
        <w:t xml:space="preserve">zu </w:t>
      </w:r>
      <w:proofErr w:type="spellStart"/>
      <w:r>
        <w:t>Heyligen</w:t>
      </w:r>
      <w:proofErr w:type="spellEnd"/>
      <w:r>
        <w:t xml:space="preserve"> </w:t>
      </w:r>
      <w:proofErr w:type="spellStart"/>
      <w:r>
        <w:t>geberden</w:t>
      </w:r>
      <w:proofErr w:type="spellEnd"/>
      <w:r>
        <w:t>.</w:t>
      </w:r>
    </w:p>
    <w:p w14:paraId="6A769812" w14:textId="77777777" w:rsidR="00144456" w:rsidRDefault="00144456" w:rsidP="00144456">
      <w:pPr>
        <w:pStyle w:val="StandardWeb"/>
      </w:pPr>
      <w:proofErr w:type="spellStart"/>
      <w:r>
        <w:t>Sey</w:t>
      </w:r>
      <w:proofErr w:type="spellEnd"/>
      <w:r>
        <w:t xml:space="preserve"> </w:t>
      </w:r>
      <w:proofErr w:type="spellStart"/>
      <w:r>
        <w:t>jn</w:t>
      </w:r>
      <w:proofErr w:type="spellEnd"/>
      <w:r>
        <w:t xml:space="preserve"> ein </w:t>
      </w:r>
      <w:proofErr w:type="spellStart"/>
      <w:r>
        <w:t>trost</w:t>
      </w:r>
      <w:proofErr w:type="spellEnd"/>
      <w:r>
        <w:t xml:space="preserve"> </w:t>
      </w:r>
      <w:proofErr w:type="spellStart"/>
      <w:r>
        <w:t>vnd</w:t>
      </w:r>
      <w:proofErr w:type="spellEnd"/>
      <w:r>
        <w:t xml:space="preserve"> </w:t>
      </w:r>
      <w:proofErr w:type="spellStart"/>
      <w:r>
        <w:t>milter</w:t>
      </w:r>
      <w:proofErr w:type="spellEnd"/>
      <w:r>
        <w:t xml:space="preserve"> Gott,</w:t>
      </w:r>
      <w:r>
        <w:br/>
        <w:t xml:space="preserve">wie sie denn </w:t>
      </w:r>
      <w:proofErr w:type="spellStart"/>
      <w:r>
        <w:t>jn</w:t>
      </w:r>
      <w:proofErr w:type="spellEnd"/>
      <w:r>
        <w:t xml:space="preserve"> dich hoffen,</w:t>
      </w:r>
      <w:r>
        <w:br/>
        <w:t xml:space="preserve">Dich auch </w:t>
      </w:r>
      <w:proofErr w:type="spellStart"/>
      <w:r>
        <w:t>inn</w:t>
      </w:r>
      <w:proofErr w:type="spellEnd"/>
      <w:r>
        <w:t xml:space="preserve"> </w:t>
      </w:r>
      <w:proofErr w:type="spellStart"/>
      <w:r>
        <w:t>trübsal</w:t>
      </w:r>
      <w:proofErr w:type="spellEnd"/>
      <w:r>
        <w:t xml:space="preserve">, angst </w:t>
      </w:r>
      <w:proofErr w:type="spellStart"/>
      <w:r>
        <w:t>vnd</w:t>
      </w:r>
      <w:proofErr w:type="spellEnd"/>
      <w:r>
        <w:t xml:space="preserve"> </w:t>
      </w:r>
      <w:proofErr w:type="spellStart"/>
      <w:r>
        <w:t>nodt</w:t>
      </w:r>
      <w:proofErr w:type="spellEnd"/>
      <w:r>
        <w:br/>
        <w:t xml:space="preserve">von </w:t>
      </w:r>
      <w:proofErr w:type="spellStart"/>
      <w:r>
        <w:t>hertzen</w:t>
      </w:r>
      <w:proofErr w:type="spellEnd"/>
      <w:r>
        <w:t xml:space="preserve"> </w:t>
      </w:r>
      <w:proofErr w:type="spellStart"/>
      <w:r>
        <w:t>grund</w:t>
      </w:r>
      <w:proofErr w:type="spellEnd"/>
      <w:r>
        <w:t xml:space="preserve"> </w:t>
      </w:r>
      <w:proofErr w:type="spellStart"/>
      <w:r>
        <w:t>anruffen</w:t>
      </w:r>
      <w:proofErr w:type="spellEnd"/>
      <w:r>
        <w:t>;</w:t>
      </w:r>
      <w:r>
        <w:br/>
      </w:r>
      <w:proofErr w:type="spellStart"/>
      <w:r>
        <w:t>Wend</w:t>
      </w:r>
      <w:proofErr w:type="spellEnd"/>
      <w:r>
        <w:t xml:space="preserve"> dich zu </w:t>
      </w:r>
      <w:proofErr w:type="spellStart"/>
      <w:r>
        <w:t>jn</w:t>
      </w:r>
      <w:proofErr w:type="spellEnd"/>
      <w:r>
        <w:t>, o höchstes gut,</w:t>
      </w:r>
      <w:r>
        <w:br/>
      </w:r>
      <w:proofErr w:type="spellStart"/>
      <w:r>
        <w:t>erfrew</w:t>
      </w:r>
      <w:proofErr w:type="spellEnd"/>
      <w:r>
        <w:t xml:space="preserve"> </w:t>
      </w:r>
      <w:proofErr w:type="spellStart"/>
      <w:r>
        <w:t>jren</w:t>
      </w:r>
      <w:proofErr w:type="spellEnd"/>
      <w:r>
        <w:t xml:space="preserve"> betrübten </w:t>
      </w:r>
      <w:proofErr w:type="spellStart"/>
      <w:r>
        <w:t>mut</w:t>
      </w:r>
      <w:proofErr w:type="spellEnd"/>
      <w:r>
        <w:t>,</w:t>
      </w:r>
      <w:r>
        <w:br/>
      </w:r>
      <w:proofErr w:type="spellStart"/>
      <w:r>
        <w:t>hilff</w:t>
      </w:r>
      <w:proofErr w:type="spellEnd"/>
      <w:r>
        <w:t xml:space="preserve"> </w:t>
      </w:r>
      <w:proofErr w:type="spellStart"/>
      <w:r>
        <w:t>jn</w:t>
      </w:r>
      <w:proofErr w:type="spellEnd"/>
      <w:r>
        <w:t xml:space="preserve"> mit deinen </w:t>
      </w:r>
      <w:proofErr w:type="spellStart"/>
      <w:r>
        <w:t>waffen</w:t>
      </w:r>
      <w:proofErr w:type="spellEnd"/>
      <w:r>
        <w:t>!</w:t>
      </w:r>
    </w:p>
    <w:p w14:paraId="62B4D89B" w14:textId="77777777" w:rsidR="00144456" w:rsidRDefault="00144456" w:rsidP="00144456">
      <w:pPr>
        <w:pStyle w:val="StandardWeb"/>
      </w:pPr>
      <w:proofErr w:type="spellStart"/>
      <w:r>
        <w:t>Leit</w:t>
      </w:r>
      <w:proofErr w:type="spellEnd"/>
      <w:r>
        <w:t xml:space="preserve"> sie </w:t>
      </w:r>
      <w:proofErr w:type="spellStart"/>
      <w:r>
        <w:t>auff</w:t>
      </w:r>
      <w:proofErr w:type="spellEnd"/>
      <w:r>
        <w:t xml:space="preserve"> deiner </w:t>
      </w:r>
      <w:proofErr w:type="spellStart"/>
      <w:r>
        <w:t>ban</w:t>
      </w:r>
      <w:proofErr w:type="spellEnd"/>
      <w:r>
        <w:t xml:space="preserve"> zur </w:t>
      </w:r>
      <w:proofErr w:type="spellStart"/>
      <w:r>
        <w:t>rhu</w:t>
      </w:r>
      <w:proofErr w:type="spellEnd"/>
      <w:r>
        <w:t>,</w:t>
      </w:r>
      <w:r>
        <w:br/>
      </w:r>
      <w:proofErr w:type="spellStart"/>
      <w:r>
        <w:t>sih</w:t>
      </w:r>
      <w:proofErr w:type="spellEnd"/>
      <w:r>
        <w:t xml:space="preserve"> zu </w:t>
      </w:r>
      <w:proofErr w:type="spellStart"/>
      <w:r>
        <w:t>auff</w:t>
      </w:r>
      <w:proofErr w:type="spellEnd"/>
      <w:r>
        <w:t xml:space="preserve"> allen </w:t>
      </w:r>
      <w:proofErr w:type="spellStart"/>
      <w:r>
        <w:t>seitten</w:t>
      </w:r>
      <w:proofErr w:type="spellEnd"/>
      <w:r>
        <w:t>,</w:t>
      </w:r>
      <w:r>
        <w:br/>
        <w:t xml:space="preserve">Das </w:t>
      </w:r>
      <w:proofErr w:type="spellStart"/>
      <w:r>
        <w:t>jm</w:t>
      </w:r>
      <w:proofErr w:type="spellEnd"/>
      <w:r>
        <w:t xml:space="preserve"> der </w:t>
      </w:r>
      <w:proofErr w:type="spellStart"/>
      <w:r>
        <w:t>trach</w:t>
      </w:r>
      <w:proofErr w:type="spellEnd"/>
      <w:r>
        <w:t xml:space="preserve"> nicht schaden </w:t>
      </w:r>
      <w:proofErr w:type="spellStart"/>
      <w:r>
        <w:t>thu</w:t>
      </w:r>
      <w:proofErr w:type="spellEnd"/>
      <w:r>
        <w:t>,</w:t>
      </w:r>
      <w:r>
        <w:br/>
        <w:t xml:space="preserve">sie auch nicht </w:t>
      </w:r>
      <w:proofErr w:type="spellStart"/>
      <w:r>
        <w:t>schedlich</w:t>
      </w:r>
      <w:proofErr w:type="spellEnd"/>
      <w:r>
        <w:t xml:space="preserve"> </w:t>
      </w:r>
      <w:proofErr w:type="spellStart"/>
      <w:r>
        <w:t>gleyten</w:t>
      </w:r>
      <w:proofErr w:type="spellEnd"/>
      <w:r>
        <w:t>!</w:t>
      </w:r>
      <w:r>
        <w:br/>
        <w:t xml:space="preserve">Denn wo du nicht </w:t>
      </w:r>
      <w:proofErr w:type="spellStart"/>
      <w:r>
        <w:t>jr</w:t>
      </w:r>
      <w:proofErr w:type="spellEnd"/>
      <w:r>
        <w:t xml:space="preserve"> </w:t>
      </w:r>
      <w:proofErr w:type="spellStart"/>
      <w:r>
        <w:t>fürer</w:t>
      </w:r>
      <w:proofErr w:type="spellEnd"/>
      <w:r>
        <w:t xml:space="preserve"> bist,</w:t>
      </w:r>
      <w:r>
        <w:br/>
        <w:t xml:space="preserve">können sie für des </w:t>
      </w:r>
      <w:proofErr w:type="spellStart"/>
      <w:r>
        <w:t>Teuffels</w:t>
      </w:r>
      <w:proofErr w:type="spellEnd"/>
      <w:r>
        <w:t xml:space="preserve"> liest</w:t>
      </w:r>
      <w:r>
        <w:br/>
        <w:t xml:space="preserve">zu deiner </w:t>
      </w:r>
      <w:proofErr w:type="spellStart"/>
      <w:r>
        <w:t>rhu</w:t>
      </w:r>
      <w:proofErr w:type="spellEnd"/>
      <w:r>
        <w:t xml:space="preserve"> nicht </w:t>
      </w:r>
      <w:proofErr w:type="spellStart"/>
      <w:r>
        <w:t>schreyten</w:t>
      </w:r>
      <w:proofErr w:type="spellEnd"/>
      <w:r>
        <w:t>.</w:t>
      </w:r>
    </w:p>
    <w:p w14:paraId="4EE6ABFE" w14:textId="77777777" w:rsidR="00144456" w:rsidRDefault="00144456" w:rsidP="00144456">
      <w:pPr>
        <w:pStyle w:val="StandardWeb"/>
      </w:pPr>
      <w:r>
        <w:t xml:space="preserve">Weyl du allein </w:t>
      </w:r>
      <w:proofErr w:type="spellStart"/>
      <w:r>
        <w:t>allmechtig</w:t>
      </w:r>
      <w:proofErr w:type="spellEnd"/>
      <w:r>
        <w:t xml:space="preserve"> bist</w:t>
      </w:r>
      <w:r>
        <w:br/>
      </w:r>
      <w:proofErr w:type="spellStart"/>
      <w:r>
        <w:t>vnd</w:t>
      </w:r>
      <w:proofErr w:type="spellEnd"/>
      <w:r>
        <w:t xml:space="preserve"> sie </w:t>
      </w:r>
      <w:proofErr w:type="spellStart"/>
      <w:r>
        <w:t>inn</w:t>
      </w:r>
      <w:proofErr w:type="spellEnd"/>
      <w:r>
        <w:t xml:space="preserve"> dich </w:t>
      </w:r>
      <w:proofErr w:type="spellStart"/>
      <w:r>
        <w:t>vertrawen</w:t>
      </w:r>
      <w:proofErr w:type="spellEnd"/>
      <w:r>
        <w:t>,</w:t>
      </w:r>
      <w:r>
        <w:br/>
        <w:t xml:space="preserve">In Christo, der </w:t>
      </w:r>
      <w:proofErr w:type="spellStart"/>
      <w:r>
        <w:t>jr</w:t>
      </w:r>
      <w:proofErr w:type="spellEnd"/>
      <w:r>
        <w:t xml:space="preserve"> </w:t>
      </w:r>
      <w:proofErr w:type="spellStart"/>
      <w:r>
        <w:t>grundtstein</w:t>
      </w:r>
      <w:proofErr w:type="spellEnd"/>
      <w:r>
        <w:t xml:space="preserve"> ist,</w:t>
      </w:r>
      <w:r>
        <w:br/>
      </w:r>
      <w:proofErr w:type="spellStart"/>
      <w:r>
        <w:t>auff</w:t>
      </w:r>
      <w:proofErr w:type="spellEnd"/>
      <w:r>
        <w:t xml:space="preserve"> welchen sie sich </w:t>
      </w:r>
      <w:proofErr w:type="spellStart"/>
      <w:r>
        <w:t>bawen</w:t>
      </w:r>
      <w:proofErr w:type="spellEnd"/>
      <w:r>
        <w:t>,</w:t>
      </w:r>
      <w:r>
        <w:br/>
        <w:t xml:space="preserve">So steh </w:t>
      </w:r>
      <w:proofErr w:type="spellStart"/>
      <w:r>
        <w:t>jn</w:t>
      </w:r>
      <w:proofErr w:type="spellEnd"/>
      <w:r>
        <w:t xml:space="preserve"> </w:t>
      </w:r>
      <w:proofErr w:type="spellStart"/>
      <w:r>
        <w:t>bey</w:t>
      </w:r>
      <w:proofErr w:type="spellEnd"/>
      <w:r>
        <w:t xml:space="preserve"> </w:t>
      </w:r>
      <w:proofErr w:type="spellStart"/>
      <w:r>
        <w:t>vnd</w:t>
      </w:r>
      <w:proofErr w:type="spellEnd"/>
      <w:r>
        <w:t xml:space="preserve"> </w:t>
      </w:r>
      <w:proofErr w:type="spellStart"/>
      <w:r>
        <w:t>nim</w:t>
      </w:r>
      <w:proofErr w:type="spellEnd"/>
      <w:r>
        <w:t xml:space="preserve"> </w:t>
      </w:r>
      <w:proofErr w:type="spellStart"/>
      <w:r>
        <w:t>jr</w:t>
      </w:r>
      <w:proofErr w:type="spellEnd"/>
      <w:r>
        <w:t xml:space="preserve"> war,</w:t>
      </w:r>
      <w:r>
        <w:br/>
        <w:t xml:space="preserve">das </w:t>
      </w:r>
      <w:proofErr w:type="spellStart"/>
      <w:r>
        <w:t>jn</w:t>
      </w:r>
      <w:proofErr w:type="spellEnd"/>
      <w:r>
        <w:t xml:space="preserve"> kein schaden </w:t>
      </w:r>
      <w:proofErr w:type="spellStart"/>
      <w:r>
        <w:t>widerfar</w:t>
      </w:r>
      <w:proofErr w:type="spellEnd"/>
      <w:r>
        <w:t>,</w:t>
      </w:r>
      <w:r>
        <w:br/>
        <w:t xml:space="preserve">von feinden sehr </w:t>
      </w:r>
      <w:proofErr w:type="spellStart"/>
      <w:r>
        <w:t>verhawen</w:t>
      </w:r>
      <w:proofErr w:type="spellEnd"/>
      <w:r>
        <w:t>.</w:t>
      </w:r>
    </w:p>
    <w:p w14:paraId="02610884" w14:textId="77777777" w:rsidR="00144456" w:rsidRDefault="00144456" w:rsidP="00144456">
      <w:pPr>
        <w:pStyle w:val="StandardWeb"/>
      </w:pPr>
      <w:r>
        <w:t xml:space="preserve">Gib </w:t>
      </w:r>
      <w:proofErr w:type="spellStart"/>
      <w:r>
        <w:t>jn</w:t>
      </w:r>
      <w:proofErr w:type="spellEnd"/>
      <w:r>
        <w:t xml:space="preserve"> zu allen </w:t>
      </w:r>
      <w:proofErr w:type="spellStart"/>
      <w:r>
        <w:t>seiten</w:t>
      </w:r>
      <w:proofErr w:type="spellEnd"/>
      <w:r>
        <w:t xml:space="preserve"> </w:t>
      </w:r>
      <w:proofErr w:type="spellStart"/>
      <w:r>
        <w:t>krafft</w:t>
      </w:r>
      <w:proofErr w:type="spellEnd"/>
      <w:r>
        <w:t>,</w:t>
      </w:r>
      <w:r>
        <w:br/>
        <w:t>wie du hast angefangen,</w:t>
      </w:r>
      <w:r>
        <w:br/>
        <w:t xml:space="preserve">Das sie durchs </w:t>
      </w:r>
      <w:proofErr w:type="spellStart"/>
      <w:r>
        <w:t>glaubens</w:t>
      </w:r>
      <w:proofErr w:type="spellEnd"/>
      <w:r>
        <w:t xml:space="preserve"> Ritterschafft</w:t>
      </w:r>
      <w:r>
        <w:br/>
        <w:t>ein selig end erlangen,</w:t>
      </w:r>
      <w:r>
        <w:br/>
        <w:t xml:space="preserve">Im </w:t>
      </w:r>
      <w:proofErr w:type="spellStart"/>
      <w:r>
        <w:t>Himelreich</w:t>
      </w:r>
      <w:proofErr w:type="spellEnd"/>
      <w:r>
        <w:t xml:space="preserve"> des </w:t>
      </w:r>
      <w:proofErr w:type="spellStart"/>
      <w:r>
        <w:t>lebens</w:t>
      </w:r>
      <w:proofErr w:type="spellEnd"/>
      <w:r>
        <w:t xml:space="preserve"> </w:t>
      </w:r>
      <w:proofErr w:type="spellStart"/>
      <w:r>
        <w:t>kron</w:t>
      </w:r>
      <w:proofErr w:type="spellEnd"/>
      <w:r>
        <w:br/>
        <w:t xml:space="preserve">nach diesem </w:t>
      </w:r>
      <w:proofErr w:type="spellStart"/>
      <w:r>
        <w:t>kampff</w:t>
      </w:r>
      <w:proofErr w:type="spellEnd"/>
      <w:r>
        <w:t xml:space="preserve"> ewig zu lohn</w:t>
      </w:r>
      <w:r>
        <w:br/>
      </w:r>
      <w:proofErr w:type="spellStart"/>
      <w:r>
        <w:t>inn</w:t>
      </w:r>
      <w:proofErr w:type="spellEnd"/>
      <w:r>
        <w:t xml:space="preserve"> aller </w:t>
      </w:r>
      <w:proofErr w:type="spellStart"/>
      <w:r>
        <w:t>freud</w:t>
      </w:r>
      <w:proofErr w:type="spellEnd"/>
      <w:r>
        <w:t xml:space="preserve"> </w:t>
      </w:r>
      <w:proofErr w:type="spellStart"/>
      <w:r>
        <w:t>entpfangen</w:t>
      </w:r>
      <w:proofErr w:type="spellEnd"/>
      <w:r>
        <w:t>.</w:t>
      </w:r>
    </w:p>
    <w:p w14:paraId="5F90703D" w14:textId="77777777" w:rsidR="00144456" w:rsidRDefault="00144456" w:rsidP="00144456">
      <w:pPr>
        <w:pStyle w:val="StandardWeb"/>
      </w:pPr>
      <w:r>
        <w:t xml:space="preserve">Weil du der beste </w:t>
      </w:r>
      <w:proofErr w:type="spellStart"/>
      <w:r>
        <w:t>meyster</w:t>
      </w:r>
      <w:proofErr w:type="spellEnd"/>
      <w:r>
        <w:t xml:space="preserve"> bist</w:t>
      </w:r>
      <w:r>
        <w:br/>
      </w:r>
      <w:proofErr w:type="spellStart"/>
      <w:r>
        <w:t>vnd</w:t>
      </w:r>
      <w:proofErr w:type="spellEnd"/>
      <w:r>
        <w:t xml:space="preserve"> </w:t>
      </w:r>
      <w:proofErr w:type="spellStart"/>
      <w:r>
        <w:t>jnnerlich</w:t>
      </w:r>
      <w:proofErr w:type="spellEnd"/>
      <w:r>
        <w:t xml:space="preserve"> </w:t>
      </w:r>
      <w:proofErr w:type="spellStart"/>
      <w:r>
        <w:t>kanst</w:t>
      </w:r>
      <w:proofErr w:type="spellEnd"/>
      <w:r>
        <w:t xml:space="preserve"> </w:t>
      </w:r>
      <w:proofErr w:type="spellStart"/>
      <w:r>
        <w:t>leren</w:t>
      </w:r>
      <w:proofErr w:type="spellEnd"/>
      <w:r>
        <w:t>,</w:t>
      </w:r>
      <w:r>
        <w:br/>
        <w:t xml:space="preserve">Bitten wir dich on alle </w:t>
      </w:r>
      <w:proofErr w:type="spellStart"/>
      <w:r>
        <w:t>list</w:t>
      </w:r>
      <w:proofErr w:type="spellEnd"/>
      <w:r>
        <w:t>,</w:t>
      </w:r>
      <w:r>
        <w:br/>
        <w:t xml:space="preserve">du </w:t>
      </w:r>
      <w:proofErr w:type="spellStart"/>
      <w:r>
        <w:t>woltest</w:t>
      </w:r>
      <w:proofErr w:type="spellEnd"/>
      <w:r>
        <w:t xml:space="preserve"> auch </w:t>
      </w:r>
      <w:proofErr w:type="spellStart"/>
      <w:r>
        <w:t>bekeren</w:t>
      </w:r>
      <w:proofErr w:type="spellEnd"/>
      <w:r>
        <w:br/>
        <w:t xml:space="preserve">Dein </w:t>
      </w:r>
      <w:proofErr w:type="spellStart"/>
      <w:r>
        <w:t>volck</w:t>
      </w:r>
      <w:proofErr w:type="spellEnd"/>
      <w:r>
        <w:t xml:space="preserve">, so noch </w:t>
      </w:r>
      <w:proofErr w:type="spellStart"/>
      <w:r>
        <w:t>inn</w:t>
      </w:r>
      <w:proofErr w:type="spellEnd"/>
      <w:r>
        <w:t xml:space="preserve"> </w:t>
      </w:r>
      <w:proofErr w:type="spellStart"/>
      <w:r>
        <w:t>jrthumb</w:t>
      </w:r>
      <w:proofErr w:type="spellEnd"/>
      <w:r>
        <w:t xml:space="preserve"> steckt</w:t>
      </w:r>
      <w:r>
        <w:br/>
      </w:r>
      <w:proofErr w:type="spellStart"/>
      <w:r>
        <w:t>vnd</w:t>
      </w:r>
      <w:proofErr w:type="spellEnd"/>
      <w:r>
        <w:t xml:space="preserve"> mit dieser </w:t>
      </w:r>
      <w:proofErr w:type="spellStart"/>
      <w:r>
        <w:t>welt</w:t>
      </w:r>
      <w:proofErr w:type="spellEnd"/>
      <w:r>
        <w:t xml:space="preserve"> wird </w:t>
      </w:r>
      <w:proofErr w:type="spellStart"/>
      <w:r>
        <w:t>beflecht</w:t>
      </w:r>
      <w:proofErr w:type="spellEnd"/>
      <w:r>
        <w:t>,</w:t>
      </w:r>
      <w:r>
        <w:br/>
        <w:t xml:space="preserve">das dich auch recht </w:t>
      </w:r>
      <w:proofErr w:type="spellStart"/>
      <w:r>
        <w:t>mög</w:t>
      </w:r>
      <w:proofErr w:type="spellEnd"/>
      <w:r>
        <w:t xml:space="preserve"> ehren.</w:t>
      </w:r>
    </w:p>
    <w:p w14:paraId="432ECE85" w14:textId="77777777" w:rsidR="00144456" w:rsidRDefault="00144456" w:rsidP="00144456">
      <w:pPr>
        <w:pStyle w:val="StandardWeb"/>
      </w:pPr>
      <w:r>
        <w:t xml:space="preserve">O </w:t>
      </w:r>
      <w:proofErr w:type="spellStart"/>
      <w:r>
        <w:t>zeuchs</w:t>
      </w:r>
      <w:proofErr w:type="spellEnd"/>
      <w:r>
        <w:t xml:space="preserve"> </w:t>
      </w:r>
      <w:proofErr w:type="spellStart"/>
      <w:r>
        <w:t>vnd</w:t>
      </w:r>
      <w:proofErr w:type="spellEnd"/>
      <w:r>
        <w:t xml:space="preserve"> </w:t>
      </w:r>
      <w:proofErr w:type="spellStart"/>
      <w:r>
        <w:t>leres</w:t>
      </w:r>
      <w:proofErr w:type="spellEnd"/>
      <w:r>
        <w:t xml:space="preserve"> durch dein </w:t>
      </w:r>
      <w:proofErr w:type="spellStart"/>
      <w:r>
        <w:t>wort</w:t>
      </w:r>
      <w:proofErr w:type="spellEnd"/>
      <w:r>
        <w:t>,</w:t>
      </w:r>
      <w:r>
        <w:br/>
        <w:t xml:space="preserve">das </w:t>
      </w:r>
      <w:proofErr w:type="spellStart"/>
      <w:r>
        <w:t>dichs</w:t>
      </w:r>
      <w:proofErr w:type="spellEnd"/>
      <w:r>
        <w:t xml:space="preserve"> hie recht erkenne</w:t>
      </w:r>
      <w:r>
        <w:br/>
      </w:r>
      <w:proofErr w:type="spellStart"/>
      <w:r>
        <w:t>Vnd</w:t>
      </w:r>
      <w:proofErr w:type="spellEnd"/>
      <w:r>
        <w:t xml:space="preserve"> dich </w:t>
      </w:r>
      <w:proofErr w:type="spellStart"/>
      <w:r>
        <w:t>jm</w:t>
      </w:r>
      <w:proofErr w:type="spellEnd"/>
      <w:r>
        <w:t xml:space="preserve"> </w:t>
      </w:r>
      <w:proofErr w:type="spellStart"/>
      <w:r>
        <w:t>bund</w:t>
      </w:r>
      <w:proofErr w:type="spellEnd"/>
      <w:r>
        <w:t xml:space="preserve"> der </w:t>
      </w:r>
      <w:proofErr w:type="spellStart"/>
      <w:r>
        <w:t>new</w:t>
      </w:r>
      <w:proofErr w:type="spellEnd"/>
      <w:r>
        <w:t xml:space="preserve"> </w:t>
      </w:r>
      <w:proofErr w:type="spellStart"/>
      <w:r>
        <w:t>geburt</w:t>
      </w:r>
      <w:proofErr w:type="spellEnd"/>
      <w:r>
        <w:br/>
        <w:t xml:space="preserve">zur </w:t>
      </w:r>
      <w:proofErr w:type="spellStart"/>
      <w:r>
        <w:t>seligkeit</w:t>
      </w:r>
      <w:proofErr w:type="spellEnd"/>
      <w:r>
        <w:t xml:space="preserve"> bekenne,</w:t>
      </w:r>
      <w:r>
        <w:br/>
        <w:t xml:space="preserve">Dir </w:t>
      </w:r>
      <w:proofErr w:type="spellStart"/>
      <w:r>
        <w:t>jnnerlich</w:t>
      </w:r>
      <w:proofErr w:type="spellEnd"/>
      <w:r>
        <w:t xml:space="preserve"> </w:t>
      </w:r>
      <w:proofErr w:type="spellStart"/>
      <w:r>
        <w:t>vereyniget</w:t>
      </w:r>
      <w:proofErr w:type="spellEnd"/>
      <w:r>
        <w:br/>
      </w:r>
      <w:proofErr w:type="spellStart"/>
      <w:r>
        <w:t>vnd</w:t>
      </w:r>
      <w:proofErr w:type="spellEnd"/>
      <w:r>
        <w:t xml:space="preserve"> von </w:t>
      </w:r>
      <w:proofErr w:type="spellStart"/>
      <w:r>
        <w:t>sünden</w:t>
      </w:r>
      <w:proofErr w:type="spellEnd"/>
      <w:r>
        <w:t xml:space="preserve"> </w:t>
      </w:r>
      <w:proofErr w:type="spellStart"/>
      <w:r>
        <w:t>gereyniget</w:t>
      </w:r>
      <w:proofErr w:type="spellEnd"/>
      <w:r>
        <w:br/>
        <w:t xml:space="preserve">dich </w:t>
      </w:r>
      <w:proofErr w:type="spellStart"/>
      <w:r>
        <w:t>wirdig</w:t>
      </w:r>
      <w:proofErr w:type="spellEnd"/>
      <w:r>
        <w:t xml:space="preserve"> Vater nenne.</w:t>
      </w:r>
    </w:p>
    <w:p w14:paraId="75B5A68B" w14:textId="77777777" w:rsidR="00144456" w:rsidRDefault="00144456" w:rsidP="00144456">
      <w:pPr>
        <w:pStyle w:val="StandardWeb"/>
      </w:pPr>
      <w:r>
        <w:t>O Gott, der du ein Vater bist</w:t>
      </w:r>
      <w:r>
        <w:br/>
        <w:t>der armen und elenden,</w:t>
      </w:r>
      <w:r>
        <w:br/>
      </w:r>
      <w:proofErr w:type="spellStart"/>
      <w:r>
        <w:t>Verleyh</w:t>
      </w:r>
      <w:proofErr w:type="spellEnd"/>
      <w:r>
        <w:t>, das wir durch Jesum Christ</w:t>
      </w:r>
      <w:r>
        <w:br/>
        <w:t xml:space="preserve">deinen </w:t>
      </w:r>
      <w:proofErr w:type="spellStart"/>
      <w:r>
        <w:t>bund</w:t>
      </w:r>
      <w:proofErr w:type="spellEnd"/>
      <w:r>
        <w:t xml:space="preserve"> </w:t>
      </w:r>
      <w:proofErr w:type="spellStart"/>
      <w:r>
        <w:t>wol</w:t>
      </w:r>
      <w:proofErr w:type="spellEnd"/>
      <w:r>
        <w:t xml:space="preserve"> </w:t>
      </w:r>
      <w:proofErr w:type="spellStart"/>
      <w:r>
        <w:t>volenden</w:t>
      </w:r>
      <w:proofErr w:type="spellEnd"/>
      <w:r>
        <w:t>!</w:t>
      </w:r>
      <w:r>
        <w:br/>
      </w:r>
      <w:proofErr w:type="spellStart"/>
      <w:r>
        <w:t>Bewar</w:t>
      </w:r>
      <w:proofErr w:type="spellEnd"/>
      <w:r>
        <w:t xml:space="preserve"> </w:t>
      </w:r>
      <w:proofErr w:type="spellStart"/>
      <w:r>
        <w:t>vns</w:t>
      </w:r>
      <w:proofErr w:type="spellEnd"/>
      <w:r>
        <w:t xml:space="preserve"> leib </w:t>
      </w:r>
      <w:proofErr w:type="spellStart"/>
      <w:r>
        <w:t>vnd</w:t>
      </w:r>
      <w:proofErr w:type="spellEnd"/>
      <w:r>
        <w:t xml:space="preserve"> </w:t>
      </w:r>
      <w:proofErr w:type="spellStart"/>
      <w:r>
        <w:t>sele</w:t>
      </w:r>
      <w:proofErr w:type="spellEnd"/>
      <w:r>
        <w:t xml:space="preserve"> rein,</w:t>
      </w:r>
      <w:r>
        <w:br/>
        <w:t xml:space="preserve">wir befehlen </w:t>
      </w:r>
      <w:proofErr w:type="spellStart"/>
      <w:r>
        <w:t>vns</w:t>
      </w:r>
      <w:proofErr w:type="spellEnd"/>
      <w:r>
        <w:t xml:space="preserve"> dir allein,</w:t>
      </w:r>
      <w:r>
        <w:br/>
      </w:r>
      <w:proofErr w:type="spellStart"/>
      <w:r>
        <w:t>opffern</w:t>
      </w:r>
      <w:proofErr w:type="spellEnd"/>
      <w:r>
        <w:t xml:space="preserve"> </w:t>
      </w:r>
      <w:proofErr w:type="spellStart"/>
      <w:r>
        <w:t>vns</w:t>
      </w:r>
      <w:proofErr w:type="spellEnd"/>
      <w:r>
        <w:t xml:space="preserve"> deinen </w:t>
      </w:r>
      <w:proofErr w:type="spellStart"/>
      <w:r>
        <w:t>henden</w:t>
      </w:r>
      <w:proofErr w:type="spellEnd"/>
      <w:r>
        <w:t>! Amen.</w:t>
      </w:r>
    </w:p>
    <w:p w14:paraId="54C327B8" w14:textId="77777777" w:rsidR="00144456" w:rsidRDefault="00144456" w:rsidP="00144456">
      <w:pPr>
        <w:pStyle w:val="berschrift1"/>
      </w:pPr>
      <w:r w:rsidRPr="00032E0E">
        <w:t>O Jesu zart</w:t>
      </w:r>
    </w:p>
    <w:p w14:paraId="5DD7962F" w14:textId="77777777" w:rsidR="00144456" w:rsidRDefault="00144456" w:rsidP="00144456">
      <w:pPr>
        <w:pStyle w:val="StandardWeb"/>
      </w:pPr>
      <w:r>
        <w:t xml:space="preserve">O Jesu zart, in </w:t>
      </w:r>
      <w:proofErr w:type="spellStart"/>
      <w:r>
        <w:t>newer</w:t>
      </w:r>
      <w:proofErr w:type="spellEnd"/>
      <w:r>
        <w:t xml:space="preserve"> </w:t>
      </w:r>
      <w:proofErr w:type="spellStart"/>
      <w:r>
        <w:t>art</w:t>
      </w:r>
      <w:proofErr w:type="spellEnd"/>
      <w:r>
        <w:br/>
      </w:r>
      <w:proofErr w:type="spellStart"/>
      <w:r>
        <w:t>entpfangen</w:t>
      </w:r>
      <w:proofErr w:type="spellEnd"/>
      <w:r>
        <w:t xml:space="preserve"> </w:t>
      </w:r>
      <w:proofErr w:type="spellStart"/>
      <w:r>
        <w:t>vnd</w:t>
      </w:r>
      <w:proofErr w:type="spellEnd"/>
      <w:r>
        <w:t xml:space="preserve"> geboren,</w:t>
      </w:r>
      <w:r>
        <w:br/>
        <w:t xml:space="preserve">Du hast </w:t>
      </w:r>
      <w:proofErr w:type="spellStart"/>
      <w:r>
        <w:t>vns</w:t>
      </w:r>
      <w:proofErr w:type="spellEnd"/>
      <w:r>
        <w:t xml:space="preserve"> alles </w:t>
      </w:r>
      <w:proofErr w:type="spellStart"/>
      <w:r>
        <w:t>widerkart</w:t>
      </w:r>
      <w:proofErr w:type="spellEnd"/>
      <w:r>
        <w:t>,</w:t>
      </w:r>
      <w:r>
        <w:br/>
        <w:t>was Adam hat verloren</w:t>
      </w:r>
      <w:r>
        <w:br/>
        <w:t xml:space="preserve">Im </w:t>
      </w:r>
      <w:proofErr w:type="spellStart"/>
      <w:r>
        <w:t>Paradieß</w:t>
      </w:r>
      <w:proofErr w:type="spellEnd"/>
      <w:r>
        <w:t>, da er verließ</w:t>
      </w:r>
      <w:r>
        <w:br/>
        <w:t>Gottes Bund und Gesetze,</w:t>
      </w:r>
      <w:r>
        <w:br/>
        <w:t xml:space="preserve">fiel </w:t>
      </w:r>
      <w:proofErr w:type="spellStart"/>
      <w:r>
        <w:t>inn</w:t>
      </w:r>
      <w:proofErr w:type="spellEnd"/>
      <w:r>
        <w:t xml:space="preserve"> des </w:t>
      </w:r>
      <w:proofErr w:type="spellStart"/>
      <w:r>
        <w:t>Teuffels</w:t>
      </w:r>
      <w:proofErr w:type="spellEnd"/>
      <w:r>
        <w:t xml:space="preserve"> netze,</w:t>
      </w:r>
      <w:r>
        <w:br/>
      </w:r>
      <w:proofErr w:type="spellStart"/>
      <w:r>
        <w:t>darauß</w:t>
      </w:r>
      <w:proofErr w:type="spellEnd"/>
      <w:r>
        <w:t xml:space="preserve"> der Todt und alle not</w:t>
      </w:r>
      <w:r>
        <w:br/>
      </w:r>
      <w:proofErr w:type="spellStart"/>
      <w:r>
        <w:t>vber</w:t>
      </w:r>
      <w:proofErr w:type="spellEnd"/>
      <w:r>
        <w:t xml:space="preserve"> </w:t>
      </w:r>
      <w:proofErr w:type="spellStart"/>
      <w:r>
        <w:t>jun</w:t>
      </w:r>
      <w:proofErr w:type="spellEnd"/>
      <w:r>
        <w:t xml:space="preserve"> </w:t>
      </w:r>
      <w:proofErr w:type="spellStart"/>
      <w:r>
        <w:t>kamm</w:t>
      </w:r>
      <w:proofErr w:type="spellEnd"/>
      <w:r>
        <w:t xml:space="preserve"> </w:t>
      </w:r>
      <w:proofErr w:type="spellStart"/>
      <w:r>
        <w:t>vnd</w:t>
      </w:r>
      <w:proofErr w:type="spellEnd"/>
      <w:r>
        <w:t xml:space="preserve"> </w:t>
      </w:r>
      <w:proofErr w:type="spellStart"/>
      <w:r>
        <w:t>krafft</w:t>
      </w:r>
      <w:proofErr w:type="spellEnd"/>
      <w:r>
        <w:t xml:space="preserve"> </w:t>
      </w:r>
      <w:proofErr w:type="spellStart"/>
      <w:r>
        <w:t>gewan</w:t>
      </w:r>
      <w:proofErr w:type="spellEnd"/>
      <w:r>
        <w:t>,</w:t>
      </w:r>
      <w:r>
        <w:br/>
        <w:t xml:space="preserve">erbet </w:t>
      </w:r>
      <w:proofErr w:type="spellStart"/>
      <w:r>
        <w:t>auff</w:t>
      </w:r>
      <w:proofErr w:type="spellEnd"/>
      <w:r>
        <w:t xml:space="preserve"> seine Kinder,</w:t>
      </w:r>
      <w:r>
        <w:br/>
      </w:r>
      <w:proofErr w:type="spellStart"/>
      <w:r>
        <w:t>dauon</w:t>
      </w:r>
      <w:proofErr w:type="spellEnd"/>
      <w:r>
        <w:t xml:space="preserve"> nu wir </w:t>
      </w:r>
      <w:proofErr w:type="spellStart"/>
      <w:r>
        <w:t>teglich</w:t>
      </w:r>
      <w:proofErr w:type="spellEnd"/>
      <w:r>
        <w:t xml:space="preserve"> vor dir</w:t>
      </w:r>
      <w:r>
        <w:br/>
      </w:r>
      <w:proofErr w:type="spellStart"/>
      <w:r>
        <w:t>vns</w:t>
      </w:r>
      <w:proofErr w:type="spellEnd"/>
      <w:r>
        <w:t xml:space="preserve"> nur befinden Sünder.</w:t>
      </w:r>
    </w:p>
    <w:p w14:paraId="32A968D5" w14:textId="77777777" w:rsidR="00144456" w:rsidRDefault="00144456" w:rsidP="00144456">
      <w:pPr>
        <w:pStyle w:val="StandardWeb"/>
      </w:pPr>
      <w:r>
        <w:t xml:space="preserve">O Christe, </w:t>
      </w:r>
      <w:proofErr w:type="spellStart"/>
      <w:r>
        <w:t>gantz</w:t>
      </w:r>
      <w:proofErr w:type="spellEnd"/>
      <w:r>
        <w:t xml:space="preserve"> </w:t>
      </w:r>
      <w:proofErr w:type="spellStart"/>
      <w:r>
        <w:t>Heylig</w:t>
      </w:r>
      <w:proofErr w:type="spellEnd"/>
      <w:r>
        <w:t xml:space="preserve"> </w:t>
      </w:r>
      <w:proofErr w:type="spellStart"/>
      <w:r>
        <w:t>vnd</w:t>
      </w:r>
      <w:proofErr w:type="spellEnd"/>
      <w:r>
        <w:t xml:space="preserve"> </w:t>
      </w:r>
      <w:proofErr w:type="spellStart"/>
      <w:r>
        <w:t>reyn</w:t>
      </w:r>
      <w:proofErr w:type="spellEnd"/>
      <w:r>
        <w:br/>
        <w:t xml:space="preserve">erschienen hie </w:t>
      </w:r>
      <w:proofErr w:type="spellStart"/>
      <w:r>
        <w:t>auff</w:t>
      </w:r>
      <w:proofErr w:type="spellEnd"/>
      <w:r>
        <w:t xml:space="preserve"> erden,</w:t>
      </w:r>
      <w:r>
        <w:br/>
        <w:t xml:space="preserve">Durch </w:t>
      </w:r>
      <w:proofErr w:type="spellStart"/>
      <w:r>
        <w:t>niemandt</w:t>
      </w:r>
      <w:proofErr w:type="spellEnd"/>
      <w:r>
        <w:t xml:space="preserve"> denn durch dich allein</w:t>
      </w:r>
      <w:r>
        <w:br/>
        <w:t>müssen wir selig werden;</w:t>
      </w:r>
      <w:r>
        <w:br/>
        <w:t xml:space="preserve">Denn </w:t>
      </w:r>
      <w:proofErr w:type="spellStart"/>
      <w:r>
        <w:t>vnser</w:t>
      </w:r>
      <w:proofErr w:type="spellEnd"/>
      <w:r>
        <w:t xml:space="preserve"> </w:t>
      </w:r>
      <w:proofErr w:type="spellStart"/>
      <w:r>
        <w:t>thun</w:t>
      </w:r>
      <w:proofErr w:type="spellEnd"/>
      <w:r>
        <w:t>, o Gottes Son,</w:t>
      </w:r>
      <w:r>
        <w:br/>
        <w:t xml:space="preserve">ist vor dir nicht zu </w:t>
      </w:r>
      <w:proofErr w:type="spellStart"/>
      <w:r>
        <w:t>rhümen</w:t>
      </w:r>
      <w:proofErr w:type="spellEnd"/>
      <w:r>
        <w:br/>
      </w:r>
      <w:proofErr w:type="spellStart"/>
      <w:r>
        <w:t>sonder</w:t>
      </w:r>
      <w:proofErr w:type="spellEnd"/>
      <w:r>
        <w:t xml:space="preserve"> nur zu </w:t>
      </w:r>
      <w:proofErr w:type="spellStart"/>
      <w:r>
        <w:t>verthümen</w:t>
      </w:r>
      <w:proofErr w:type="spellEnd"/>
      <w:r>
        <w:t>!</w:t>
      </w:r>
      <w:r>
        <w:br/>
        <w:t xml:space="preserve">wo du uns lest </w:t>
      </w:r>
      <w:proofErr w:type="spellStart"/>
      <w:r>
        <w:t>vnd</w:t>
      </w:r>
      <w:proofErr w:type="spellEnd"/>
      <w:r>
        <w:t xml:space="preserve"> nicht </w:t>
      </w:r>
      <w:proofErr w:type="spellStart"/>
      <w:r>
        <w:t>vmbfehst</w:t>
      </w:r>
      <w:proofErr w:type="spellEnd"/>
      <w:r>
        <w:t>,</w:t>
      </w:r>
      <w:r>
        <w:br/>
        <w:t xml:space="preserve">noch zu dir zeuchst </w:t>
      </w:r>
      <w:proofErr w:type="spellStart"/>
      <w:r>
        <w:t>vnd</w:t>
      </w:r>
      <w:proofErr w:type="spellEnd"/>
      <w:r>
        <w:t xml:space="preserve"> recht </w:t>
      </w:r>
      <w:proofErr w:type="spellStart"/>
      <w:r>
        <w:t>erleuchst</w:t>
      </w:r>
      <w:proofErr w:type="spellEnd"/>
      <w:r>
        <w:t>,</w:t>
      </w:r>
      <w:r>
        <w:br/>
        <w:t xml:space="preserve">so ists mit </w:t>
      </w:r>
      <w:proofErr w:type="spellStart"/>
      <w:r>
        <w:t>vns</w:t>
      </w:r>
      <w:proofErr w:type="spellEnd"/>
      <w:r>
        <w:t xml:space="preserve"> verloren,</w:t>
      </w:r>
      <w:r>
        <w:br/>
        <w:t xml:space="preserve">denn wer hie dein </w:t>
      </w:r>
      <w:proofErr w:type="spellStart"/>
      <w:r>
        <w:t>mitgnoß</w:t>
      </w:r>
      <w:proofErr w:type="spellEnd"/>
      <w:r>
        <w:t xml:space="preserve"> </w:t>
      </w:r>
      <w:proofErr w:type="spellStart"/>
      <w:r>
        <w:t>wil</w:t>
      </w:r>
      <w:proofErr w:type="spellEnd"/>
      <w:r>
        <w:t xml:space="preserve"> sein,</w:t>
      </w:r>
      <w:r>
        <w:br/>
        <w:t xml:space="preserve">der </w:t>
      </w:r>
      <w:proofErr w:type="spellStart"/>
      <w:r>
        <w:t>muß</w:t>
      </w:r>
      <w:proofErr w:type="spellEnd"/>
      <w:r>
        <w:t xml:space="preserve"> sein </w:t>
      </w:r>
      <w:proofErr w:type="spellStart"/>
      <w:r>
        <w:t>newgeboren</w:t>
      </w:r>
      <w:proofErr w:type="spellEnd"/>
      <w:r>
        <w:t>.</w:t>
      </w:r>
    </w:p>
    <w:p w14:paraId="28279277" w14:textId="77777777" w:rsidR="00144456" w:rsidRDefault="00144456" w:rsidP="00144456">
      <w:pPr>
        <w:pStyle w:val="StandardWeb"/>
      </w:pPr>
      <w:r>
        <w:t xml:space="preserve">O Jesu, </w:t>
      </w:r>
      <w:proofErr w:type="spellStart"/>
      <w:r>
        <w:t>wares</w:t>
      </w:r>
      <w:proofErr w:type="spellEnd"/>
      <w:r>
        <w:t xml:space="preserve"> </w:t>
      </w:r>
      <w:proofErr w:type="spellStart"/>
      <w:r>
        <w:t>liecht</w:t>
      </w:r>
      <w:proofErr w:type="spellEnd"/>
      <w:r>
        <w:t xml:space="preserve"> der </w:t>
      </w:r>
      <w:proofErr w:type="spellStart"/>
      <w:r>
        <w:t>welt</w:t>
      </w:r>
      <w:proofErr w:type="spellEnd"/>
      <w:r>
        <w:t>,</w:t>
      </w:r>
      <w:r>
        <w:br/>
        <w:t xml:space="preserve">on dich </w:t>
      </w:r>
      <w:proofErr w:type="spellStart"/>
      <w:r>
        <w:t>kan</w:t>
      </w:r>
      <w:proofErr w:type="spellEnd"/>
      <w:r>
        <w:t xml:space="preserve"> </w:t>
      </w:r>
      <w:proofErr w:type="spellStart"/>
      <w:r>
        <w:t>niemandt</w:t>
      </w:r>
      <w:proofErr w:type="spellEnd"/>
      <w:r>
        <w:t xml:space="preserve"> finden</w:t>
      </w:r>
      <w:r>
        <w:br/>
        <w:t xml:space="preserve">Den Weg, so </w:t>
      </w:r>
      <w:proofErr w:type="spellStart"/>
      <w:r>
        <w:t>Got</w:t>
      </w:r>
      <w:proofErr w:type="spellEnd"/>
      <w:r>
        <w:t xml:space="preserve"> hat </w:t>
      </w:r>
      <w:proofErr w:type="spellStart"/>
      <w:r>
        <w:t>außerwelt</w:t>
      </w:r>
      <w:proofErr w:type="spellEnd"/>
      <w:r>
        <w:br/>
        <w:t xml:space="preserve">zu </w:t>
      </w:r>
      <w:proofErr w:type="spellStart"/>
      <w:r>
        <w:t>vergebung</w:t>
      </w:r>
      <w:proofErr w:type="spellEnd"/>
      <w:r>
        <w:t xml:space="preserve"> der </w:t>
      </w:r>
      <w:proofErr w:type="spellStart"/>
      <w:r>
        <w:t>sünden</w:t>
      </w:r>
      <w:proofErr w:type="spellEnd"/>
      <w:r>
        <w:t>.</w:t>
      </w:r>
      <w:r>
        <w:br/>
        <w:t xml:space="preserve">O guter </w:t>
      </w:r>
      <w:proofErr w:type="spellStart"/>
      <w:r>
        <w:t>hyrt</w:t>
      </w:r>
      <w:proofErr w:type="spellEnd"/>
      <w:r>
        <w:t>, wer sich nicht wird</w:t>
      </w:r>
      <w:r>
        <w:br/>
        <w:t xml:space="preserve">von dir hie lassen </w:t>
      </w:r>
      <w:proofErr w:type="spellStart"/>
      <w:r>
        <w:t>weyden</w:t>
      </w:r>
      <w:proofErr w:type="spellEnd"/>
      <w:r>
        <w:t>,</w:t>
      </w:r>
      <w:r>
        <w:br/>
        <w:t xml:space="preserve">den </w:t>
      </w:r>
      <w:proofErr w:type="spellStart"/>
      <w:r>
        <w:t>wirstu</w:t>
      </w:r>
      <w:proofErr w:type="spellEnd"/>
      <w:r>
        <w:t xml:space="preserve"> dort </w:t>
      </w:r>
      <w:proofErr w:type="spellStart"/>
      <w:r>
        <w:t>außscheyden</w:t>
      </w:r>
      <w:proofErr w:type="spellEnd"/>
      <w:r>
        <w:t>.</w:t>
      </w:r>
      <w:r>
        <w:br/>
        <w:t xml:space="preserve">o </w:t>
      </w:r>
      <w:proofErr w:type="spellStart"/>
      <w:r>
        <w:t>mensch</w:t>
      </w:r>
      <w:proofErr w:type="spellEnd"/>
      <w:r>
        <w:t xml:space="preserve"> </w:t>
      </w:r>
      <w:proofErr w:type="spellStart"/>
      <w:r>
        <w:t>vnd</w:t>
      </w:r>
      <w:proofErr w:type="spellEnd"/>
      <w:r>
        <w:t xml:space="preserve"> </w:t>
      </w:r>
      <w:proofErr w:type="spellStart"/>
      <w:r>
        <w:t>Got</w:t>
      </w:r>
      <w:proofErr w:type="spellEnd"/>
      <w:r>
        <w:t xml:space="preserve">, rechter </w:t>
      </w:r>
      <w:proofErr w:type="spellStart"/>
      <w:r>
        <w:t>weinstock</w:t>
      </w:r>
      <w:proofErr w:type="spellEnd"/>
      <w:r>
        <w:t>!</w:t>
      </w:r>
      <w:r>
        <w:br/>
        <w:t xml:space="preserve">wer nicht </w:t>
      </w:r>
      <w:proofErr w:type="spellStart"/>
      <w:r>
        <w:t>bekleybt</w:t>
      </w:r>
      <w:proofErr w:type="spellEnd"/>
      <w:r>
        <w:t xml:space="preserve"> dir </w:t>
      </w:r>
      <w:proofErr w:type="spellStart"/>
      <w:r>
        <w:t>eingeleibt</w:t>
      </w:r>
      <w:proofErr w:type="spellEnd"/>
      <w:r>
        <w:t>,</w:t>
      </w:r>
      <w:r>
        <w:br/>
        <w:t xml:space="preserve">den </w:t>
      </w:r>
      <w:proofErr w:type="spellStart"/>
      <w:r>
        <w:t>wirffestu</w:t>
      </w:r>
      <w:proofErr w:type="spellEnd"/>
      <w:r>
        <w:t xml:space="preserve"> ins </w:t>
      </w:r>
      <w:proofErr w:type="spellStart"/>
      <w:r>
        <w:t>fewer</w:t>
      </w:r>
      <w:proofErr w:type="spellEnd"/>
      <w:r>
        <w:t>,</w:t>
      </w:r>
      <w:r>
        <w:br/>
        <w:t xml:space="preserve">wer aber </w:t>
      </w:r>
      <w:proofErr w:type="spellStart"/>
      <w:r>
        <w:t>helt</w:t>
      </w:r>
      <w:proofErr w:type="spellEnd"/>
      <w:r>
        <w:t xml:space="preserve"> </w:t>
      </w:r>
      <w:proofErr w:type="spellStart"/>
      <w:r>
        <w:t>vnd</w:t>
      </w:r>
      <w:proofErr w:type="spellEnd"/>
      <w:r>
        <w:t xml:space="preserve"> </w:t>
      </w:r>
      <w:proofErr w:type="spellStart"/>
      <w:r>
        <w:t>frucht</w:t>
      </w:r>
      <w:proofErr w:type="spellEnd"/>
      <w:r>
        <w:t xml:space="preserve"> </w:t>
      </w:r>
      <w:proofErr w:type="spellStart"/>
      <w:r>
        <w:t>darstelt</w:t>
      </w:r>
      <w:proofErr w:type="spellEnd"/>
      <w:r>
        <w:t>,</w:t>
      </w:r>
      <w:r>
        <w:br/>
        <w:t xml:space="preserve">des Tod ist für dir </w:t>
      </w:r>
      <w:proofErr w:type="spellStart"/>
      <w:r>
        <w:t>thewer</w:t>
      </w:r>
      <w:proofErr w:type="spellEnd"/>
      <w:r>
        <w:t>.</w:t>
      </w:r>
    </w:p>
    <w:p w14:paraId="112AA5F7" w14:textId="77777777" w:rsidR="00144456" w:rsidRDefault="00144456" w:rsidP="00144456">
      <w:pPr>
        <w:pStyle w:val="StandardWeb"/>
      </w:pPr>
      <w:r>
        <w:t xml:space="preserve">O Christe, ein </w:t>
      </w:r>
      <w:proofErr w:type="spellStart"/>
      <w:r>
        <w:t>felß</w:t>
      </w:r>
      <w:proofErr w:type="spellEnd"/>
      <w:r>
        <w:t xml:space="preserve"> </w:t>
      </w:r>
      <w:proofErr w:type="spellStart"/>
      <w:r>
        <w:t>vnd</w:t>
      </w:r>
      <w:proofErr w:type="spellEnd"/>
      <w:r>
        <w:t xml:space="preserve"> </w:t>
      </w:r>
      <w:proofErr w:type="spellStart"/>
      <w:r>
        <w:t>grundsteyn</w:t>
      </w:r>
      <w:proofErr w:type="spellEnd"/>
      <w:r>
        <w:br/>
        <w:t xml:space="preserve">aller, so dir </w:t>
      </w:r>
      <w:proofErr w:type="spellStart"/>
      <w:r>
        <w:t>vertrawen</w:t>
      </w:r>
      <w:proofErr w:type="spellEnd"/>
      <w:r>
        <w:br/>
      </w:r>
      <w:proofErr w:type="spellStart"/>
      <w:r>
        <w:t>Vnd</w:t>
      </w:r>
      <w:proofErr w:type="spellEnd"/>
      <w:r>
        <w:t xml:space="preserve"> sich </w:t>
      </w:r>
      <w:proofErr w:type="spellStart"/>
      <w:r>
        <w:t>auff</w:t>
      </w:r>
      <w:proofErr w:type="spellEnd"/>
      <w:r>
        <w:t xml:space="preserve"> dich von </w:t>
      </w:r>
      <w:proofErr w:type="spellStart"/>
      <w:r>
        <w:t>hertzen</w:t>
      </w:r>
      <w:proofErr w:type="spellEnd"/>
      <w:r>
        <w:t xml:space="preserve"> </w:t>
      </w:r>
      <w:proofErr w:type="spellStart"/>
      <w:r>
        <w:t>reyn</w:t>
      </w:r>
      <w:proofErr w:type="spellEnd"/>
      <w:r>
        <w:br/>
        <w:t xml:space="preserve">zum </w:t>
      </w:r>
      <w:proofErr w:type="spellStart"/>
      <w:r>
        <w:t>tempel</w:t>
      </w:r>
      <w:proofErr w:type="spellEnd"/>
      <w:r>
        <w:t xml:space="preserve"> Gottes </w:t>
      </w:r>
      <w:proofErr w:type="spellStart"/>
      <w:r>
        <w:t>bawen</w:t>
      </w:r>
      <w:proofErr w:type="spellEnd"/>
      <w:r>
        <w:t>:</w:t>
      </w:r>
      <w:r>
        <w:br/>
      </w:r>
      <w:proofErr w:type="spellStart"/>
      <w:r>
        <w:t>Hilff</w:t>
      </w:r>
      <w:proofErr w:type="spellEnd"/>
      <w:r>
        <w:t xml:space="preserve">, das die stein </w:t>
      </w:r>
      <w:proofErr w:type="spellStart"/>
      <w:r>
        <w:t>auff</w:t>
      </w:r>
      <w:proofErr w:type="spellEnd"/>
      <w:r>
        <w:t xml:space="preserve"> dir allein</w:t>
      </w:r>
      <w:r>
        <w:br/>
        <w:t>sich fest zusammen halten,</w:t>
      </w:r>
      <w:r>
        <w:br/>
        <w:t xml:space="preserve">das keiner </w:t>
      </w:r>
      <w:proofErr w:type="spellStart"/>
      <w:r>
        <w:t>mög</w:t>
      </w:r>
      <w:proofErr w:type="spellEnd"/>
      <w:r>
        <w:t xml:space="preserve"> abspalten!</w:t>
      </w:r>
      <w:r>
        <w:br/>
        <w:t xml:space="preserve">o gib, Jesu, </w:t>
      </w:r>
      <w:proofErr w:type="spellStart"/>
      <w:r>
        <w:t>deim</w:t>
      </w:r>
      <w:proofErr w:type="spellEnd"/>
      <w:r>
        <w:t xml:space="preserve"> </w:t>
      </w:r>
      <w:proofErr w:type="spellStart"/>
      <w:r>
        <w:t>völcklein</w:t>
      </w:r>
      <w:proofErr w:type="spellEnd"/>
      <w:r>
        <w:t xml:space="preserve"> </w:t>
      </w:r>
      <w:proofErr w:type="spellStart"/>
      <w:r>
        <w:t>rhu</w:t>
      </w:r>
      <w:proofErr w:type="spellEnd"/>
      <w:r>
        <w:t>,</w:t>
      </w:r>
      <w:r>
        <w:br/>
      </w:r>
      <w:proofErr w:type="spellStart"/>
      <w:r>
        <w:t>hilff</w:t>
      </w:r>
      <w:proofErr w:type="spellEnd"/>
      <w:r>
        <w:t xml:space="preserve">, das mit </w:t>
      </w:r>
      <w:proofErr w:type="spellStart"/>
      <w:r>
        <w:t>frid</w:t>
      </w:r>
      <w:proofErr w:type="spellEnd"/>
      <w:r>
        <w:t xml:space="preserve"> </w:t>
      </w:r>
      <w:proofErr w:type="spellStart"/>
      <w:r>
        <w:t>inn</w:t>
      </w:r>
      <w:proofErr w:type="spellEnd"/>
      <w:r>
        <w:t xml:space="preserve"> deiner lieb</w:t>
      </w:r>
      <w:r>
        <w:br/>
        <w:t xml:space="preserve">dich </w:t>
      </w:r>
      <w:proofErr w:type="spellStart"/>
      <w:r>
        <w:t>allzeyt</w:t>
      </w:r>
      <w:proofErr w:type="spellEnd"/>
      <w:r>
        <w:t xml:space="preserve"> </w:t>
      </w:r>
      <w:proofErr w:type="spellStart"/>
      <w:r>
        <w:t>mögepreysen</w:t>
      </w:r>
      <w:proofErr w:type="spellEnd"/>
      <w:r>
        <w:br/>
      </w:r>
      <w:proofErr w:type="spellStart"/>
      <w:r>
        <w:t>vnd</w:t>
      </w:r>
      <w:proofErr w:type="spellEnd"/>
      <w:r>
        <w:t>, das du sie regierest hie,</w:t>
      </w:r>
      <w:r>
        <w:br/>
        <w:t xml:space="preserve">durch </w:t>
      </w:r>
      <w:proofErr w:type="spellStart"/>
      <w:r>
        <w:t>eynigkeyt</w:t>
      </w:r>
      <w:proofErr w:type="spellEnd"/>
      <w:r>
        <w:t xml:space="preserve"> </w:t>
      </w:r>
      <w:proofErr w:type="spellStart"/>
      <w:r>
        <w:t>beweysen</w:t>
      </w:r>
      <w:proofErr w:type="spellEnd"/>
      <w:r>
        <w:t>.</w:t>
      </w:r>
    </w:p>
    <w:p w14:paraId="2C2DBA31" w14:textId="77777777" w:rsidR="00144456" w:rsidRDefault="00144456" w:rsidP="00144456">
      <w:pPr>
        <w:pStyle w:val="StandardWeb"/>
      </w:pPr>
      <w:r>
        <w:t xml:space="preserve">O Jesu, </w:t>
      </w:r>
      <w:proofErr w:type="spellStart"/>
      <w:r>
        <w:t>gnadreycher</w:t>
      </w:r>
      <w:proofErr w:type="spellEnd"/>
      <w:r>
        <w:t xml:space="preserve"> </w:t>
      </w:r>
      <w:proofErr w:type="spellStart"/>
      <w:r>
        <w:t>heyland</w:t>
      </w:r>
      <w:proofErr w:type="spellEnd"/>
      <w:r>
        <w:t>,</w:t>
      </w:r>
      <w:r>
        <w:br/>
      </w:r>
      <w:proofErr w:type="spellStart"/>
      <w:r>
        <w:t>hilff</w:t>
      </w:r>
      <w:proofErr w:type="spellEnd"/>
      <w:r>
        <w:t xml:space="preserve"> allen </w:t>
      </w:r>
      <w:proofErr w:type="spellStart"/>
      <w:r>
        <w:t>außerkornen</w:t>
      </w:r>
      <w:proofErr w:type="spellEnd"/>
      <w:r>
        <w:t>,</w:t>
      </w:r>
      <w:r>
        <w:br/>
        <w:t xml:space="preserve">So dich durch dein </w:t>
      </w:r>
      <w:proofErr w:type="spellStart"/>
      <w:r>
        <w:t>wort</w:t>
      </w:r>
      <w:proofErr w:type="spellEnd"/>
      <w:r>
        <w:t xml:space="preserve"> </w:t>
      </w:r>
      <w:proofErr w:type="spellStart"/>
      <w:r>
        <w:t>han</w:t>
      </w:r>
      <w:proofErr w:type="spellEnd"/>
      <w:r>
        <w:t xml:space="preserve"> erkannt,</w:t>
      </w:r>
      <w:r>
        <w:br/>
      </w:r>
      <w:proofErr w:type="spellStart"/>
      <w:r>
        <w:t>seind</w:t>
      </w:r>
      <w:proofErr w:type="spellEnd"/>
      <w:r>
        <w:t xml:space="preserve"> also </w:t>
      </w:r>
      <w:proofErr w:type="spellStart"/>
      <w:r>
        <w:t>newgeboren</w:t>
      </w:r>
      <w:proofErr w:type="spellEnd"/>
      <w:r>
        <w:t>!</w:t>
      </w:r>
      <w:r>
        <w:br/>
        <w:t>Nimm eben war der kleinen schar,</w:t>
      </w:r>
      <w:r>
        <w:br/>
        <w:t xml:space="preserve">so nach </w:t>
      </w:r>
      <w:proofErr w:type="spellStart"/>
      <w:r>
        <w:t>deim</w:t>
      </w:r>
      <w:proofErr w:type="spellEnd"/>
      <w:r>
        <w:t xml:space="preserve"> willen wandelt</w:t>
      </w:r>
      <w:r>
        <w:br/>
      </w:r>
      <w:proofErr w:type="spellStart"/>
      <w:r>
        <w:t>vnd</w:t>
      </w:r>
      <w:proofErr w:type="spellEnd"/>
      <w:r>
        <w:t xml:space="preserve"> dein </w:t>
      </w:r>
      <w:proofErr w:type="spellStart"/>
      <w:r>
        <w:t>wort</w:t>
      </w:r>
      <w:proofErr w:type="spellEnd"/>
      <w:r>
        <w:t xml:space="preserve"> </w:t>
      </w:r>
      <w:proofErr w:type="spellStart"/>
      <w:r>
        <w:t>trewlich</w:t>
      </w:r>
      <w:proofErr w:type="spellEnd"/>
      <w:r>
        <w:t xml:space="preserve"> handelt!</w:t>
      </w:r>
      <w:r>
        <w:br/>
        <w:t xml:space="preserve">was sie nicht </w:t>
      </w:r>
      <w:proofErr w:type="spellStart"/>
      <w:r>
        <w:t>kan</w:t>
      </w:r>
      <w:proofErr w:type="spellEnd"/>
      <w:r>
        <w:t xml:space="preserve">, das zeig </w:t>
      </w:r>
      <w:proofErr w:type="spellStart"/>
      <w:r>
        <w:t>jr</w:t>
      </w:r>
      <w:proofErr w:type="spellEnd"/>
      <w:r>
        <w:t xml:space="preserve"> an</w:t>
      </w:r>
      <w:r>
        <w:br/>
        <w:t xml:space="preserve">durch deinen </w:t>
      </w:r>
      <w:proofErr w:type="spellStart"/>
      <w:r>
        <w:t>Geyst</w:t>
      </w:r>
      <w:proofErr w:type="spellEnd"/>
      <w:r>
        <w:t xml:space="preserve">, wie du </w:t>
      </w:r>
      <w:proofErr w:type="spellStart"/>
      <w:r>
        <w:t>wol</w:t>
      </w:r>
      <w:proofErr w:type="spellEnd"/>
      <w:r>
        <w:t xml:space="preserve"> </w:t>
      </w:r>
      <w:proofErr w:type="spellStart"/>
      <w:r>
        <w:t>weyst</w:t>
      </w:r>
      <w:proofErr w:type="spellEnd"/>
      <w:r>
        <w:t>,</w:t>
      </w:r>
      <w:r>
        <w:br/>
      </w:r>
      <w:proofErr w:type="spellStart"/>
      <w:r>
        <w:t>auff</w:t>
      </w:r>
      <w:proofErr w:type="spellEnd"/>
      <w:r>
        <w:t xml:space="preserve"> das sie deine </w:t>
      </w:r>
      <w:proofErr w:type="spellStart"/>
      <w:r>
        <w:t>warheyt</w:t>
      </w:r>
      <w:proofErr w:type="spellEnd"/>
      <w:r>
        <w:br/>
      </w:r>
      <w:proofErr w:type="spellStart"/>
      <w:r>
        <w:t>gantz</w:t>
      </w:r>
      <w:proofErr w:type="spellEnd"/>
      <w:r>
        <w:t xml:space="preserve"> hab </w:t>
      </w:r>
      <w:proofErr w:type="spellStart"/>
      <w:r>
        <w:t>vnd</w:t>
      </w:r>
      <w:proofErr w:type="spellEnd"/>
      <w:r>
        <w:t xml:space="preserve"> </w:t>
      </w:r>
      <w:proofErr w:type="spellStart"/>
      <w:r>
        <w:t>thu</w:t>
      </w:r>
      <w:proofErr w:type="spellEnd"/>
      <w:r>
        <w:t>, erlang also</w:t>
      </w:r>
      <w:r>
        <w:br/>
        <w:t xml:space="preserve">ewige </w:t>
      </w:r>
      <w:proofErr w:type="spellStart"/>
      <w:r>
        <w:t>freud</w:t>
      </w:r>
      <w:proofErr w:type="spellEnd"/>
      <w:r>
        <w:t xml:space="preserve"> </w:t>
      </w:r>
      <w:proofErr w:type="spellStart"/>
      <w:r>
        <w:t>vnd</w:t>
      </w:r>
      <w:proofErr w:type="spellEnd"/>
      <w:r>
        <w:t xml:space="preserve"> </w:t>
      </w:r>
      <w:proofErr w:type="spellStart"/>
      <w:r>
        <w:t>klarheyt</w:t>
      </w:r>
      <w:proofErr w:type="spellEnd"/>
      <w:r>
        <w:t>. Amen.</w:t>
      </w:r>
    </w:p>
    <w:p w14:paraId="714CABE3" w14:textId="77777777" w:rsidR="00144456" w:rsidRDefault="00144456" w:rsidP="00144456">
      <w:pPr>
        <w:pStyle w:val="berschrift1"/>
      </w:pPr>
      <w:r w:rsidRPr="00D7583D">
        <w:t>O Jesu, der du selig machst</w:t>
      </w:r>
    </w:p>
    <w:p w14:paraId="256B0540" w14:textId="77777777" w:rsidR="00144456" w:rsidRDefault="00144456" w:rsidP="00144456">
      <w:pPr>
        <w:pStyle w:val="StandardWeb"/>
      </w:pPr>
      <w:r>
        <w:t>1.) O Jesu, der du selig machst,</w:t>
      </w:r>
      <w:r>
        <w:br/>
        <w:t>Die bußfertigen Sünder,</w:t>
      </w:r>
      <w:r>
        <w:br/>
        <w:t xml:space="preserve">Sehr gütig bist und nicht </w:t>
      </w:r>
      <w:proofErr w:type="spellStart"/>
      <w:r>
        <w:t>verachtst</w:t>
      </w:r>
      <w:proofErr w:type="spellEnd"/>
      <w:r>
        <w:br/>
        <w:t>Die unmündigen Kinder:</w:t>
      </w:r>
      <w:r>
        <w:br/>
        <w:t>Lehr uns mit Fleiß</w:t>
      </w:r>
      <w:r>
        <w:br/>
        <w:t>Die rechte Weis‘,</w:t>
      </w:r>
      <w:r>
        <w:br/>
        <w:t>Dein rein‘ Wort zu erfüllen</w:t>
      </w:r>
      <w:r>
        <w:br/>
        <w:t>Und deines Vaters Willen,</w:t>
      </w:r>
      <w:r>
        <w:br/>
        <w:t>Den neuen Bund</w:t>
      </w:r>
      <w:r>
        <w:br/>
        <w:t>Und rechten Grund</w:t>
      </w:r>
      <w:r>
        <w:br/>
        <w:t>Der Seligkeit,</w:t>
      </w:r>
      <w:r>
        <w:br/>
        <w:t>Vorlängst bereit‘</w:t>
      </w:r>
      <w:r>
        <w:br/>
        <w:t>Allen, die dir anhangen,</w:t>
      </w:r>
      <w:r>
        <w:br/>
        <w:t>Und gib, dass wir</w:t>
      </w:r>
      <w:r>
        <w:br/>
        <w:t xml:space="preserve">Dies </w:t>
      </w:r>
      <w:proofErr w:type="spellStart"/>
      <w:r>
        <w:t>alls</w:t>
      </w:r>
      <w:proofErr w:type="spellEnd"/>
      <w:r>
        <w:t xml:space="preserve"> in dir</w:t>
      </w:r>
      <w:r>
        <w:br/>
        <w:t>Zur Seligkeit erlangen.</w:t>
      </w:r>
    </w:p>
    <w:p w14:paraId="15B51D61" w14:textId="77777777" w:rsidR="00144456" w:rsidRDefault="00144456" w:rsidP="00144456">
      <w:pPr>
        <w:pStyle w:val="StandardWeb"/>
      </w:pPr>
      <w:r>
        <w:t>2.) O Jesu, hochwürdige Frucht,</w:t>
      </w:r>
      <w:r>
        <w:br/>
        <w:t>Weil wir nun zu dir kommen,</w:t>
      </w:r>
      <w:r>
        <w:br/>
        <w:t>Wie du uns hast in deine Zucht</w:t>
      </w:r>
      <w:r>
        <w:br/>
        <w:t xml:space="preserve">Durch die </w:t>
      </w:r>
      <w:proofErr w:type="spellStart"/>
      <w:r>
        <w:t>Tauf</w:t>
      </w:r>
      <w:proofErr w:type="spellEnd"/>
      <w:r>
        <w:t>‘ aufgenommen:</w:t>
      </w:r>
      <w:r>
        <w:br/>
        <w:t>Tu uns das Best‘</w:t>
      </w:r>
      <w:r>
        <w:br/>
        <w:t>Und halt uns fest,</w:t>
      </w:r>
      <w:r>
        <w:br/>
        <w:t>Lass uns von dir nicht weichen</w:t>
      </w:r>
      <w:r>
        <w:br/>
        <w:t>Und mit der Welt vergleichen,</w:t>
      </w:r>
      <w:r>
        <w:br/>
        <w:t>Schreib uns ins Herz</w:t>
      </w:r>
      <w:r>
        <w:br/>
        <w:t>Dein neu‘ Gesetz,</w:t>
      </w:r>
      <w:r>
        <w:br/>
        <w:t xml:space="preserve">Dass wir </w:t>
      </w:r>
      <w:proofErr w:type="spellStart"/>
      <w:r>
        <w:t>dein’n</w:t>
      </w:r>
      <w:proofErr w:type="spellEnd"/>
      <w:r>
        <w:t xml:space="preserve"> Bund</w:t>
      </w:r>
      <w:r>
        <w:br/>
        <w:t>Aus Herzensgrund</w:t>
      </w:r>
      <w:r>
        <w:br/>
        <w:t>Wirklich lernen erkennen,</w:t>
      </w:r>
      <w:r>
        <w:br/>
        <w:t>Dass wir uns nicht,</w:t>
      </w:r>
      <w:r>
        <w:br/>
        <w:t xml:space="preserve">– Wie viel </w:t>
      </w:r>
      <w:proofErr w:type="spellStart"/>
      <w:r>
        <w:t>geschicht</w:t>
      </w:r>
      <w:proofErr w:type="spellEnd"/>
      <w:r>
        <w:t>,-</w:t>
      </w:r>
      <w:r>
        <w:br/>
        <w:t>Mit Unrecht Christen nennen.</w:t>
      </w:r>
    </w:p>
    <w:p w14:paraId="6034BD65" w14:textId="77777777" w:rsidR="00144456" w:rsidRDefault="00144456" w:rsidP="00144456">
      <w:pPr>
        <w:pStyle w:val="StandardWeb"/>
      </w:pPr>
      <w:r>
        <w:t>3.) O Jesu, du ewiges Gut,</w:t>
      </w:r>
      <w:r>
        <w:br/>
        <w:t>Lass dich unser erbarmen,</w:t>
      </w:r>
      <w:r>
        <w:br/>
        <w:t>Die du erkauft mit deinem Blut,</w:t>
      </w:r>
      <w:r>
        <w:br/>
        <w:t>Freundlich nimmst in dein‘ Armen.</w:t>
      </w:r>
      <w:r>
        <w:br/>
        <w:t>Halt uns bei dir,</w:t>
      </w:r>
      <w:r>
        <w:br/>
        <w:t xml:space="preserve">Lehr und </w:t>
      </w:r>
      <w:proofErr w:type="spellStart"/>
      <w:r>
        <w:t>regier</w:t>
      </w:r>
      <w:proofErr w:type="spellEnd"/>
      <w:r>
        <w:t>,</w:t>
      </w:r>
      <w:r>
        <w:br/>
        <w:t>Leg auf uns deine Hände,</w:t>
      </w:r>
      <w:r>
        <w:br/>
        <w:t>Stärk und mach uns behände</w:t>
      </w:r>
      <w:r>
        <w:br/>
        <w:t>Zu tun das Gut</w:t>
      </w:r>
      <w:r>
        <w:br/>
        <w:t>Nach deinem Mut,</w:t>
      </w:r>
      <w:r>
        <w:br/>
        <w:t>Wie sich’s gebührt,</w:t>
      </w:r>
      <w:r>
        <w:br/>
        <w:t>Dabei nun spürt,</w:t>
      </w:r>
      <w:r>
        <w:br/>
        <w:t>Ob wir sein auserkoren</w:t>
      </w:r>
      <w:r>
        <w:br/>
        <w:t>Und durch dein Wort,</w:t>
      </w:r>
      <w:r>
        <w:br/>
      </w:r>
      <w:proofErr w:type="spellStart"/>
      <w:r>
        <w:t>Welch’s</w:t>
      </w:r>
      <w:proofErr w:type="spellEnd"/>
      <w:r>
        <w:t xml:space="preserve"> wir gehört</w:t>
      </w:r>
      <w:r>
        <w:br/>
        <w:t>Innerlich neu geboren.</w:t>
      </w:r>
    </w:p>
    <w:p w14:paraId="6252BD81" w14:textId="77777777" w:rsidR="00144456" w:rsidRDefault="00144456" w:rsidP="00144456">
      <w:pPr>
        <w:pStyle w:val="StandardWeb"/>
      </w:pPr>
      <w:r>
        <w:t xml:space="preserve">4.) </w:t>
      </w:r>
      <w:proofErr w:type="spellStart"/>
      <w:r>
        <w:t>Straf</w:t>
      </w:r>
      <w:proofErr w:type="spellEnd"/>
      <w:r>
        <w:t xml:space="preserve"> uns nach väterlicher Weis‘,</w:t>
      </w:r>
      <w:r>
        <w:br/>
        <w:t>Brich unsern bösen Willen.</w:t>
      </w:r>
      <w:r>
        <w:br/>
        <w:t>Und tu mit uns all‘ deinen Fleiß</w:t>
      </w:r>
      <w:r>
        <w:br/>
        <w:t>Unser Bosheit zu stillen.</w:t>
      </w:r>
      <w:r>
        <w:br/>
        <w:t xml:space="preserve">Und </w:t>
      </w:r>
      <w:proofErr w:type="spellStart"/>
      <w:r>
        <w:t>leit</w:t>
      </w:r>
      <w:proofErr w:type="spellEnd"/>
      <w:r>
        <w:t xml:space="preserve"> uns recht</w:t>
      </w:r>
      <w:r>
        <w:br/>
        <w:t>Durch deine Knecht</w:t>
      </w:r>
      <w:r>
        <w:br/>
        <w:t>Zu tugendreichem Leben.</w:t>
      </w:r>
      <w:r>
        <w:br/>
        <w:t>Und hilf, dass wir uns geben</w:t>
      </w:r>
      <w:r>
        <w:br/>
        <w:t>Unter dein Joch</w:t>
      </w:r>
      <w:r>
        <w:br/>
        <w:t>Und folgen nach</w:t>
      </w:r>
      <w:r>
        <w:br/>
        <w:t>Dem kleinen Heer,</w:t>
      </w:r>
      <w:r>
        <w:br/>
      </w:r>
      <w:proofErr w:type="spellStart"/>
      <w:r>
        <w:t>Welch’s</w:t>
      </w:r>
      <w:proofErr w:type="spellEnd"/>
      <w:r>
        <w:t xml:space="preserve"> deine Lehr</w:t>
      </w:r>
      <w:r>
        <w:br/>
        <w:t>Und Wahrheit recht handhabet,</w:t>
      </w:r>
      <w:r>
        <w:br/>
      </w:r>
      <w:proofErr w:type="spellStart"/>
      <w:r>
        <w:t>Welchs</w:t>
      </w:r>
      <w:proofErr w:type="spellEnd"/>
      <w:r>
        <w:t xml:space="preserve"> du auch hast</w:t>
      </w:r>
      <w:r>
        <w:br/>
        <w:t>Nach deiner Lust</w:t>
      </w:r>
      <w:r>
        <w:br/>
        <w:t>Innerlich fein begabet.</w:t>
      </w:r>
    </w:p>
    <w:p w14:paraId="1B3CFAB2" w14:textId="77777777" w:rsidR="00144456" w:rsidRDefault="00144456" w:rsidP="00144456">
      <w:pPr>
        <w:pStyle w:val="StandardWeb"/>
      </w:pPr>
      <w:r>
        <w:t>5.) Hilf, dass wir auch ins Glaubens Kraft,</w:t>
      </w:r>
      <w:r>
        <w:br/>
        <w:t>Deinen Segen erlangen.</w:t>
      </w:r>
      <w:r>
        <w:br/>
        <w:t>Und in heiliger Gemeinschaft</w:t>
      </w:r>
      <w:r>
        <w:br/>
      </w:r>
      <w:proofErr w:type="spellStart"/>
      <w:r>
        <w:t>Dein’n</w:t>
      </w:r>
      <w:proofErr w:type="spellEnd"/>
      <w:r>
        <w:t xml:space="preserve"> Leib und Blut empfangen.</w:t>
      </w:r>
      <w:r>
        <w:br/>
        <w:t>Zur Kräftigung,</w:t>
      </w:r>
      <w:r>
        <w:br/>
        <w:t>Versicherung</w:t>
      </w:r>
      <w:r>
        <w:br/>
        <w:t>Dem innerlichen Leben,</w:t>
      </w:r>
      <w:r>
        <w:br/>
        <w:t>Aus Gnad von Gott gegeben,</w:t>
      </w:r>
      <w:r>
        <w:br/>
        <w:t>Durch treuen Dienst</w:t>
      </w:r>
      <w:r>
        <w:br/>
        <w:t xml:space="preserve">Aus </w:t>
      </w:r>
      <w:proofErr w:type="spellStart"/>
      <w:r>
        <w:t>dein’m</w:t>
      </w:r>
      <w:proofErr w:type="spellEnd"/>
      <w:r>
        <w:t xml:space="preserve"> Verdienst</w:t>
      </w:r>
      <w:r>
        <w:br/>
        <w:t>Stets nehmen zu,</w:t>
      </w:r>
      <w:r>
        <w:br/>
        <w:t>Bis wir mit Ruh‘</w:t>
      </w:r>
      <w:r>
        <w:br/>
        <w:t>Deinem heiligen Namen,</w:t>
      </w:r>
      <w:r>
        <w:br/>
        <w:t>Gebenedeit</w:t>
      </w:r>
      <w:r>
        <w:br/>
        <w:t>Zu aller Zeit,</w:t>
      </w:r>
      <w:r>
        <w:br/>
        <w:t>Lobsingen möchten, Amen.</w:t>
      </w:r>
    </w:p>
    <w:p w14:paraId="0D6A49AC" w14:textId="77777777" w:rsidR="00144456" w:rsidRDefault="00144456" w:rsidP="00144456">
      <w:pPr>
        <w:pStyle w:val="berschrift1"/>
      </w:pPr>
      <w:r w:rsidRPr="00B43843">
        <w:t xml:space="preserve">O </w:t>
      </w:r>
      <w:proofErr w:type="spellStart"/>
      <w:r w:rsidRPr="00B43843">
        <w:t>Liecht</w:t>
      </w:r>
      <w:proofErr w:type="spellEnd"/>
      <w:r w:rsidRPr="00B43843">
        <w:t xml:space="preserve">, </w:t>
      </w:r>
      <w:proofErr w:type="spellStart"/>
      <w:r w:rsidRPr="00B43843">
        <w:t>Heylig</w:t>
      </w:r>
      <w:proofErr w:type="spellEnd"/>
      <w:r w:rsidRPr="00B43843">
        <w:t xml:space="preserve"> </w:t>
      </w:r>
      <w:proofErr w:type="spellStart"/>
      <w:r w:rsidRPr="00B43843">
        <w:t>Dreyfaltigkeit</w:t>
      </w:r>
      <w:proofErr w:type="spellEnd"/>
    </w:p>
    <w:p w14:paraId="4198F824" w14:textId="77777777" w:rsidR="00144456" w:rsidRDefault="00144456" w:rsidP="00144456">
      <w:pPr>
        <w:pStyle w:val="StandardWeb"/>
      </w:pPr>
      <w:r>
        <w:t xml:space="preserve">O </w:t>
      </w:r>
      <w:proofErr w:type="spellStart"/>
      <w:r>
        <w:t>Liecht</w:t>
      </w:r>
      <w:proofErr w:type="spellEnd"/>
      <w:r>
        <w:t xml:space="preserve">, </w:t>
      </w:r>
      <w:proofErr w:type="spellStart"/>
      <w:r>
        <w:t>Heylig</w:t>
      </w:r>
      <w:proofErr w:type="spellEnd"/>
      <w:r>
        <w:t xml:space="preserve"> </w:t>
      </w:r>
      <w:proofErr w:type="spellStart"/>
      <w:r>
        <w:t>Dreyfaltigkeit</w:t>
      </w:r>
      <w:proofErr w:type="spellEnd"/>
      <w:r>
        <w:br/>
        <w:t xml:space="preserve">und </w:t>
      </w:r>
      <w:proofErr w:type="spellStart"/>
      <w:r>
        <w:t>Götliche</w:t>
      </w:r>
      <w:proofErr w:type="spellEnd"/>
      <w:r>
        <w:t xml:space="preserve"> </w:t>
      </w:r>
      <w:proofErr w:type="spellStart"/>
      <w:r>
        <w:t>selbstendigkeit</w:t>
      </w:r>
      <w:proofErr w:type="spellEnd"/>
      <w:r>
        <w:t>,</w:t>
      </w:r>
      <w:r>
        <w:br/>
        <w:t xml:space="preserve">Du </w:t>
      </w:r>
      <w:proofErr w:type="spellStart"/>
      <w:r>
        <w:t>thust</w:t>
      </w:r>
      <w:proofErr w:type="spellEnd"/>
      <w:r>
        <w:t xml:space="preserve"> vor uns </w:t>
      </w:r>
      <w:proofErr w:type="spellStart"/>
      <w:r>
        <w:t>vil</w:t>
      </w:r>
      <w:proofErr w:type="spellEnd"/>
      <w:r>
        <w:t xml:space="preserve"> </w:t>
      </w:r>
      <w:proofErr w:type="spellStart"/>
      <w:r>
        <w:t>wunderwerck</w:t>
      </w:r>
      <w:proofErr w:type="spellEnd"/>
      <w:r>
        <w:t>,</w:t>
      </w:r>
      <w:r>
        <w:br/>
      </w:r>
      <w:proofErr w:type="spellStart"/>
      <w:r>
        <w:t>beweyst</w:t>
      </w:r>
      <w:proofErr w:type="spellEnd"/>
      <w:r>
        <w:t xml:space="preserve"> da mit dein </w:t>
      </w:r>
      <w:proofErr w:type="spellStart"/>
      <w:r>
        <w:t>krafft</w:t>
      </w:r>
      <w:proofErr w:type="spellEnd"/>
      <w:r>
        <w:t xml:space="preserve"> und </w:t>
      </w:r>
      <w:proofErr w:type="spellStart"/>
      <w:r>
        <w:t>sterck</w:t>
      </w:r>
      <w:proofErr w:type="spellEnd"/>
      <w:r>
        <w:t>.</w:t>
      </w:r>
    </w:p>
    <w:p w14:paraId="247460CF" w14:textId="77777777" w:rsidR="00144456" w:rsidRDefault="00144456" w:rsidP="00144456">
      <w:pPr>
        <w:pStyle w:val="StandardWeb"/>
      </w:pPr>
      <w:r>
        <w:t xml:space="preserve">Der </w:t>
      </w:r>
      <w:proofErr w:type="spellStart"/>
      <w:r>
        <w:t>Himel</w:t>
      </w:r>
      <w:proofErr w:type="spellEnd"/>
      <w:r>
        <w:t xml:space="preserve">, die </w:t>
      </w:r>
      <w:proofErr w:type="spellStart"/>
      <w:r>
        <w:t>erd</w:t>
      </w:r>
      <w:proofErr w:type="spellEnd"/>
      <w:r>
        <w:t xml:space="preserve"> und das </w:t>
      </w:r>
      <w:proofErr w:type="spellStart"/>
      <w:r>
        <w:t>meer</w:t>
      </w:r>
      <w:proofErr w:type="spellEnd"/>
      <w:r>
        <w:br/>
        <w:t xml:space="preserve">verkünden deine </w:t>
      </w:r>
      <w:proofErr w:type="spellStart"/>
      <w:r>
        <w:t>krafft</w:t>
      </w:r>
      <w:proofErr w:type="spellEnd"/>
      <w:r>
        <w:t xml:space="preserve"> und ehr,</w:t>
      </w:r>
      <w:r>
        <w:br/>
        <w:t xml:space="preserve">auch zeigen alle </w:t>
      </w:r>
      <w:proofErr w:type="spellStart"/>
      <w:r>
        <w:t>berg</w:t>
      </w:r>
      <w:proofErr w:type="spellEnd"/>
      <w:r>
        <w:t xml:space="preserve"> und </w:t>
      </w:r>
      <w:proofErr w:type="spellStart"/>
      <w:r>
        <w:t>thal</w:t>
      </w:r>
      <w:proofErr w:type="spellEnd"/>
      <w:r>
        <w:t>,</w:t>
      </w:r>
      <w:r>
        <w:br/>
        <w:t xml:space="preserve">das du ein Herr </w:t>
      </w:r>
      <w:proofErr w:type="spellStart"/>
      <w:r>
        <w:t>seyst</w:t>
      </w:r>
      <w:proofErr w:type="spellEnd"/>
      <w:r>
        <w:t xml:space="preserve"> </w:t>
      </w:r>
      <w:proofErr w:type="spellStart"/>
      <w:r>
        <w:t>uberal</w:t>
      </w:r>
      <w:proofErr w:type="spellEnd"/>
      <w:r>
        <w:t>.</w:t>
      </w:r>
    </w:p>
    <w:p w14:paraId="1FB2B5F9" w14:textId="77777777" w:rsidR="00144456" w:rsidRDefault="00144456" w:rsidP="00144456">
      <w:pPr>
        <w:pStyle w:val="StandardWeb"/>
      </w:pPr>
      <w:r>
        <w:t xml:space="preserve">Die Sonne geht uns </w:t>
      </w:r>
      <w:proofErr w:type="spellStart"/>
      <w:r>
        <w:t>teglich</w:t>
      </w:r>
      <w:proofErr w:type="spellEnd"/>
      <w:r>
        <w:t xml:space="preserve"> </w:t>
      </w:r>
      <w:proofErr w:type="spellStart"/>
      <w:r>
        <w:t>auff</w:t>
      </w:r>
      <w:proofErr w:type="spellEnd"/>
      <w:r>
        <w:t>,</w:t>
      </w:r>
      <w:r>
        <w:br/>
        <w:t xml:space="preserve">der Monet </w:t>
      </w:r>
      <w:proofErr w:type="spellStart"/>
      <w:r>
        <w:t>helt</w:t>
      </w:r>
      <w:proofErr w:type="spellEnd"/>
      <w:r>
        <w:t xml:space="preserve"> auch seinen </w:t>
      </w:r>
      <w:proofErr w:type="spellStart"/>
      <w:r>
        <w:t>lauff</w:t>
      </w:r>
      <w:proofErr w:type="spellEnd"/>
      <w:r>
        <w:t>,</w:t>
      </w:r>
      <w:r>
        <w:br/>
        <w:t xml:space="preserve">So </w:t>
      </w:r>
      <w:proofErr w:type="spellStart"/>
      <w:r>
        <w:t>seind</w:t>
      </w:r>
      <w:proofErr w:type="spellEnd"/>
      <w:r>
        <w:t xml:space="preserve"> auch alle </w:t>
      </w:r>
      <w:proofErr w:type="spellStart"/>
      <w:r>
        <w:t>stern</w:t>
      </w:r>
      <w:proofErr w:type="spellEnd"/>
      <w:r>
        <w:t xml:space="preserve"> bereit</w:t>
      </w:r>
      <w:r>
        <w:br/>
        <w:t xml:space="preserve">zu </w:t>
      </w:r>
      <w:proofErr w:type="spellStart"/>
      <w:r>
        <w:t>preysen</w:t>
      </w:r>
      <w:proofErr w:type="spellEnd"/>
      <w:r>
        <w:t xml:space="preserve"> deine </w:t>
      </w:r>
      <w:proofErr w:type="spellStart"/>
      <w:r>
        <w:t>herligkeit</w:t>
      </w:r>
      <w:proofErr w:type="spellEnd"/>
      <w:r>
        <w:t>.</w:t>
      </w:r>
    </w:p>
    <w:p w14:paraId="25FBE3F4" w14:textId="77777777" w:rsidR="00144456" w:rsidRDefault="00144456" w:rsidP="00144456">
      <w:pPr>
        <w:pStyle w:val="StandardWeb"/>
      </w:pPr>
      <w:r>
        <w:t xml:space="preserve">Die </w:t>
      </w:r>
      <w:proofErr w:type="spellStart"/>
      <w:r>
        <w:t>thir</w:t>
      </w:r>
      <w:proofErr w:type="spellEnd"/>
      <w:r>
        <w:t xml:space="preserve"> und </w:t>
      </w:r>
      <w:proofErr w:type="spellStart"/>
      <w:r>
        <w:t>vogel</w:t>
      </w:r>
      <w:proofErr w:type="spellEnd"/>
      <w:r>
        <w:t xml:space="preserve"> aller </w:t>
      </w:r>
      <w:proofErr w:type="spellStart"/>
      <w:r>
        <w:t>welt</w:t>
      </w:r>
      <w:proofErr w:type="spellEnd"/>
      <w:r>
        <w:t>,</w:t>
      </w:r>
      <w:r>
        <w:br/>
        <w:t xml:space="preserve">auch was sich in dem </w:t>
      </w:r>
      <w:proofErr w:type="spellStart"/>
      <w:r>
        <w:t>meer</w:t>
      </w:r>
      <w:proofErr w:type="spellEnd"/>
      <w:r>
        <w:t xml:space="preserve"> </w:t>
      </w:r>
      <w:proofErr w:type="spellStart"/>
      <w:r>
        <w:t>enthelt</w:t>
      </w:r>
      <w:proofErr w:type="spellEnd"/>
      <w:r>
        <w:t>,</w:t>
      </w:r>
      <w:r>
        <w:br/>
        <w:t xml:space="preserve">Zeigt uns </w:t>
      </w:r>
      <w:proofErr w:type="spellStart"/>
      <w:r>
        <w:t>frey</w:t>
      </w:r>
      <w:proofErr w:type="spellEnd"/>
      <w:r>
        <w:t xml:space="preserve"> an </w:t>
      </w:r>
      <w:proofErr w:type="spellStart"/>
      <w:r>
        <w:t>jm</w:t>
      </w:r>
      <w:proofErr w:type="spellEnd"/>
      <w:r>
        <w:t xml:space="preserve"> </w:t>
      </w:r>
      <w:proofErr w:type="spellStart"/>
      <w:r>
        <w:t>selbest</w:t>
      </w:r>
      <w:proofErr w:type="spellEnd"/>
      <w:r>
        <w:t xml:space="preserve"> an,</w:t>
      </w:r>
      <w:r>
        <w:br/>
        <w:t xml:space="preserve">was deine </w:t>
      </w:r>
      <w:proofErr w:type="spellStart"/>
      <w:r>
        <w:t>krafft</w:t>
      </w:r>
      <w:proofErr w:type="spellEnd"/>
      <w:r>
        <w:t xml:space="preserve"> und </w:t>
      </w:r>
      <w:proofErr w:type="spellStart"/>
      <w:r>
        <w:t>weyßheit</w:t>
      </w:r>
      <w:proofErr w:type="spellEnd"/>
      <w:r>
        <w:t xml:space="preserve"> </w:t>
      </w:r>
      <w:proofErr w:type="spellStart"/>
      <w:r>
        <w:t>kan</w:t>
      </w:r>
      <w:proofErr w:type="spellEnd"/>
      <w:r>
        <w:t>.</w:t>
      </w:r>
    </w:p>
    <w:p w14:paraId="4B64E0F4" w14:textId="77777777" w:rsidR="00144456" w:rsidRDefault="00144456" w:rsidP="00144456">
      <w:pPr>
        <w:pStyle w:val="StandardWeb"/>
      </w:pPr>
      <w:r>
        <w:t xml:space="preserve">Du hast den </w:t>
      </w:r>
      <w:proofErr w:type="spellStart"/>
      <w:r>
        <w:t>Himel</w:t>
      </w:r>
      <w:proofErr w:type="spellEnd"/>
      <w:r>
        <w:t xml:space="preserve"> </w:t>
      </w:r>
      <w:proofErr w:type="spellStart"/>
      <w:r>
        <w:t>außgestrackt</w:t>
      </w:r>
      <w:proofErr w:type="spellEnd"/>
      <w:r>
        <w:t>,</w:t>
      </w:r>
      <w:r>
        <w:br/>
        <w:t xml:space="preserve">mit </w:t>
      </w:r>
      <w:proofErr w:type="spellStart"/>
      <w:r>
        <w:t>wasser</w:t>
      </w:r>
      <w:proofErr w:type="spellEnd"/>
      <w:r>
        <w:t xml:space="preserve"> oben </w:t>
      </w:r>
      <w:proofErr w:type="spellStart"/>
      <w:r>
        <w:t>zugedakt</w:t>
      </w:r>
      <w:proofErr w:type="spellEnd"/>
      <w:r>
        <w:t>,</w:t>
      </w:r>
      <w:r>
        <w:br/>
        <w:t xml:space="preserve">Gemacht, das er </w:t>
      </w:r>
      <w:proofErr w:type="spellStart"/>
      <w:r>
        <w:t>umbs</w:t>
      </w:r>
      <w:proofErr w:type="spellEnd"/>
      <w:r>
        <w:t xml:space="preserve"> </w:t>
      </w:r>
      <w:proofErr w:type="spellStart"/>
      <w:r>
        <w:t>erdreich</w:t>
      </w:r>
      <w:proofErr w:type="spellEnd"/>
      <w:r>
        <w:t xml:space="preserve"> geht</w:t>
      </w:r>
      <w:r>
        <w:br/>
        <w:t xml:space="preserve">und in </w:t>
      </w:r>
      <w:proofErr w:type="spellStart"/>
      <w:r>
        <w:t>seym</w:t>
      </w:r>
      <w:proofErr w:type="spellEnd"/>
      <w:r>
        <w:t xml:space="preserve"> </w:t>
      </w:r>
      <w:proofErr w:type="spellStart"/>
      <w:r>
        <w:t>lauff</w:t>
      </w:r>
      <w:proofErr w:type="spellEnd"/>
      <w:r>
        <w:t xml:space="preserve"> nicht stille steht.</w:t>
      </w:r>
    </w:p>
    <w:p w14:paraId="7816DE42" w14:textId="77777777" w:rsidR="00144456" w:rsidRDefault="00144456" w:rsidP="00144456">
      <w:pPr>
        <w:pStyle w:val="StandardWeb"/>
      </w:pPr>
      <w:r>
        <w:t xml:space="preserve">Du bist, der alle ding </w:t>
      </w:r>
      <w:proofErr w:type="spellStart"/>
      <w:r>
        <w:t>regirt</w:t>
      </w:r>
      <w:proofErr w:type="spellEnd"/>
      <w:r>
        <w:t>,</w:t>
      </w:r>
      <w:r>
        <w:br/>
        <w:t xml:space="preserve">den </w:t>
      </w:r>
      <w:proofErr w:type="spellStart"/>
      <w:r>
        <w:t>Himel</w:t>
      </w:r>
      <w:proofErr w:type="spellEnd"/>
      <w:r>
        <w:t xml:space="preserve"> und das </w:t>
      </w:r>
      <w:proofErr w:type="spellStart"/>
      <w:r>
        <w:t>erdreych</w:t>
      </w:r>
      <w:proofErr w:type="spellEnd"/>
      <w:r>
        <w:t xml:space="preserve"> </w:t>
      </w:r>
      <w:proofErr w:type="spellStart"/>
      <w:r>
        <w:t>zirt</w:t>
      </w:r>
      <w:proofErr w:type="spellEnd"/>
      <w:r>
        <w:t>,</w:t>
      </w:r>
      <w:r>
        <w:br/>
        <w:t xml:space="preserve">So wunderlich, </w:t>
      </w:r>
      <w:proofErr w:type="spellStart"/>
      <w:r>
        <w:t>daß</w:t>
      </w:r>
      <w:proofErr w:type="spellEnd"/>
      <w:r>
        <w:t xml:space="preserve"> auch kein man</w:t>
      </w:r>
      <w:r>
        <w:br/>
        <w:t xml:space="preserve">erforschen noch </w:t>
      </w:r>
      <w:proofErr w:type="spellStart"/>
      <w:r>
        <w:t>außgründen</w:t>
      </w:r>
      <w:proofErr w:type="spellEnd"/>
      <w:r>
        <w:t xml:space="preserve"> </w:t>
      </w:r>
      <w:proofErr w:type="spellStart"/>
      <w:r>
        <w:t>kan</w:t>
      </w:r>
      <w:proofErr w:type="spellEnd"/>
      <w:r>
        <w:t>.</w:t>
      </w:r>
    </w:p>
    <w:p w14:paraId="20598037" w14:textId="77777777" w:rsidR="00144456" w:rsidRDefault="00144456" w:rsidP="00144456">
      <w:pPr>
        <w:pStyle w:val="StandardWeb"/>
      </w:pPr>
      <w:r>
        <w:t xml:space="preserve">Wie möcht doch unser </w:t>
      </w:r>
      <w:proofErr w:type="spellStart"/>
      <w:r>
        <w:t>blödigkeyt</w:t>
      </w:r>
      <w:proofErr w:type="spellEnd"/>
      <w:r>
        <w:br/>
      </w:r>
      <w:proofErr w:type="spellStart"/>
      <w:r>
        <w:t>außgründen</w:t>
      </w:r>
      <w:proofErr w:type="spellEnd"/>
      <w:r>
        <w:t xml:space="preserve"> deine </w:t>
      </w:r>
      <w:proofErr w:type="spellStart"/>
      <w:r>
        <w:t>herrligkeyt</w:t>
      </w:r>
      <w:proofErr w:type="spellEnd"/>
      <w:r>
        <w:t>,</w:t>
      </w:r>
      <w:r>
        <w:br/>
        <w:t xml:space="preserve">So wir doch nicht können </w:t>
      </w:r>
      <w:proofErr w:type="spellStart"/>
      <w:r>
        <w:t>verstehn</w:t>
      </w:r>
      <w:proofErr w:type="spellEnd"/>
      <w:r>
        <w:br/>
        <w:t xml:space="preserve">die ding, da mit wir </w:t>
      </w:r>
      <w:proofErr w:type="spellStart"/>
      <w:r>
        <w:t>stetz</w:t>
      </w:r>
      <w:proofErr w:type="spellEnd"/>
      <w:r>
        <w:t xml:space="preserve"> </w:t>
      </w:r>
      <w:proofErr w:type="spellStart"/>
      <w:r>
        <w:t>umbgehn</w:t>
      </w:r>
      <w:proofErr w:type="spellEnd"/>
      <w:r>
        <w:t>.</w:t>
      </w:r>
    </w:p>
    <w:p w14:paraId="249889BC" w14:textId="77777777" w:rsidR="00144456" w:rsidRDefault="00144456" w:rsidP="00144456">
      <w:pPr>
        <w:pStyle w:val="StandardWeb"/>
      </w:pPr>
      <w:r>
        <w:t>Wir sehn, was du geschaffen hast,</w:t>
      </w:r>
      <w:r>
        <w:br/>
      </w:r>
      <w:proofErr w:type="spellStart"/>
      <w:r>
        <w:t>daß</w:t>
      </w:r>
      <w:proofErr w:type="spellEnd"/>
      <w:r>
        <w:t xml:space="preserve"> schön ist und nach aller </w:t>
      </w:r>
      <w:proofErr w:type="spellStart"/>
      <w:r>
        <w:t>lust</w:t>
      </w:r>
      <w:proofErr w:type="spellEnd"/>
      <w:r>
        <w:t>:</w:t>
      </w:r>
      <w:r>
        <w:br/>
        <w:t xml:space="preserve">O wie viel lieblicher </w:t>
      </w:r>
      <w:proofErr w:type="spellStart"/>
      <w:r>
        <w:t>bistu</w:t>
      </w:r>
      <w:proofErr w:type="spellEnd"/>
      <w:r>
        <w:t>,</w:t>
      </w:r>
      <w:r>
        <w:br/>
        <w:t xml:space="preserve">o Herre </w:t>
      </w:r>
      <w:proofErr w:type="spellStart"/>
      <w:r>
        <w:t>Got</w:t>
      </w:r>
      <w:proofErr w:type="spellEnd"/>
      <w:r>
        <w:t xml:space="preserve">, in deiner </w:t>
      </w:r>
      <w:proofErr w:type="spellStart"/>
      <w:r>
        <w:t>rhu</w:t>
      </w:r>
      <w:proofErr w:type="spellEnd"/>
      <w:r>
        <w:t>!</w:t>
      </w:r>
    </w:p>
    <w:p w14:paraId="0AE8BD47" w14:textId="77777777" w:rsidR="00144456" w:rsidRDefault="00144456" w:rsidP="00144456">
      <w:pPr>
        <w:pStyle w:val="StandardWeb"/>
      </w:pPr>
      <w:r>
        <w:t xml:space="preserve">Du schleust </w:t>
      </w:r>
      <w:proofErr w:type="spellStart"/>
      <w:r>
        <w:t>Himel</w:t>
      </w:r>
      <w:proofErr w:type="spellEnd"/>
      <w:r>
        <w:t xml:space="preserve"> und </w:t>
      </w:r>
      <w:proofErr w:type="spellStart"/>
      <w:r>
        <w:t>erd</w:t>
      </w:r>
      <w:proofErr w:type="spellEnd"/>
      <w:r>
        <w:t xml:space="preserve"> in dich</w:t>
      </w:r>
      <w:r>
        <w:br/>
        <w:t xml:space="preserve">und </w:t>
      </w:r>
      <w:proofErr w:type="spellStart"/>
      <w:r>
        <w:t>regirest</w:t>
      </w:r>
      <w:proofErr w:type="spellEnd"/>
      <w:r>
        <w:t xml:space="preserve"> sie wunderlich,</w:t>
      </w:r>
      <w:r>
        <w:br/>
        <w:t xml:space="preserve">Du bist ein Herr </w:t>
      </w:r>
      <w:proofErr w:type="spellStart"/>
      <w:r>
        <w:t>inn</w:t>
      </w:r>
      <w:proofErr w:type="spellEnd"/>
      <w:r>
        <w:t xml:space="preserve"> </w:t>
      </w:r>
      <w:proofErr w:type="spellStart"/>
      <w:r>
        <w:t>ewigkeit</w:t>
      </w:r>
      <w:proofErr w:type="spellEnd"/>
      <w:r>
        <w:br/>
      </w:r>
      <w:proofErr w:type="spellStart"/>
      <w:r>
        <w:t>unaußsprechlicher</w:t>
      </w:r>
      <w:proofErr w:type="spellEnd"/>
      <w:r>
        <w:t xml:space="preserve"> </w:t>
      </w:r>
      <w:proofErr w:type="spellStart"/>
      <w:r>
        <w:t>herligkeyt</w:t>
      </w:r>
      <w:proofErr w:type="spellEnd"/>
      <w:r>
        <w:t>!</w:t>
      </w:r>
    </w:p>
    <w:p w14:paraId="1DB20750" w14:textId="77777777" w:rsidR="00144456" w:rsidRDefault="00144456" w:rsidP="00144456">
      <w:pPr>
        <w:pStyle w:val="StandardWeb"/>
      </w:pPr>
      <w:r>
        <w:t xml:space="preserve">O Vater, Son, </w:t>
      </w:r>
      <w:proofErr w:type="spellStart"/>
      <w:r>
        <w:t>heyliger</w:t>
      </w:r>
      <w:proofErr w:type="spellEnd"/>
      <w:r>
        <w:t xml:space="preserve"> </w:t>
      </w:r>
      <w:proofErr w:type="spellStart"/>
      <w:r>
        <w:t>Geyst</w:t>
      </w:r>
      <w:proofErr w:type="spellEnd"/>
      <w:r>
        <w:t>!</w:t>
      </w:r>
      <w:r>
        <w:br/>
        <w:t xml:space="preserve">dein </w:t>
      </w:r>
      <w:proofErr w:type="spellStart"/>
      <w:r>
        <w:t>namen</w:t>
      </w:r>
      <w:proofErr w:type="spellEnd"/>
      <w:r>
        <w:t xml:space="preserve">, der </w:t>
      </w:r>
      <w:proofErr w:type="spellStart"/>
      <w:r>
        <w:t>Almechtig</w:t>
      </w:r>
      <w:proofErr w:type="spellEnd"/>
      <w:r>
        <w:t xml:space="preserve"> </w:t>
      </w:r>
      <w:proofErr w:type="spellStart"/>
      <w:r>
        <w:t>heyst</w:t>
      </w:r>
      <w:proofErr w:type="spellEnd"/>
      <w:r>
        <w:t>,</w:t>
      </w:r>
      <w:r>
        <w:br/>
      </w:r>
      <w:proofErr w:type="spellStart"/>
      <w:r>
        <w:t>Sey</w:t>
      </w:r>
      <w:proofErr w:type="spellEnd"/>
      <w:r>
        <w:t xml:space="preserve"> hoch gelobt in </w:t>
      </w:r>
      <w:proofErr w:type="spellStart"/>
      <w:r>
        <w:t>ewigkeit</w:t>
      </w:r>
      <w:proofErr w:type="spellEnd"/>
      <w:r>
        <w:t>!</w:t>
      </w:r>
      <w:r>
        <w:br/>
        <w:t xml:space="preserve">Amen </w:t>
      </w:r>
      <w:proofErr w:type="spellStart"/>
      <w:r>
        <w:t>sprech</w:t>
      </w:r>
      <w:proofErr w:type="spellEnd"/>
      <w:r>
        <w:t xml:space="preserve"> wir mit </w:t>
      </w:r>
      <w:proofErr w:type="spellStart"/>
      <w:r>
        <w:t>innikeit</w:t>
      </w:r>
      <w:proofErr w:type="spellEnd"/>
      <w:r>
        <w:t xml:space="preserve">. </w:t>
      </w:r>
    </w:p>
    <w:p w14:paraId="51CF5C95" w14:textId="77777777" w:rsidR="00144456" w:rsidRDefault="00144456" w:rsidP="00144456">
      <w:pPr>
        <w:pStyle w:val="berschrift1"/>
      </w:pPr>
      <w:r w:rsidRPr="00B43843">
        <w:t xml:space="preserve">O Vater der </w:t>
      </w:r>
      <w:proofErr w:type="spellStart"/>
      <w:r w:rsidRPr="00B43843">
        <w:t>barmhertzigkeyt</w:t>
      </w:r>
      <w:proofErr w:type="spellEnd"/>
      <w:r w:rsidRPr="00B43843">
        <w:t>,</w:t>
      </w:r>
    </w:p>
    <w:p w14:paraId="1B1F95C6" w14:textId="77777777" w:rsidR="00144456" w:rsidRDefault="00144456" w:rsidP="00144456">
      <w:pPr>
        <w:pStyle w:val="StandardWeb"/>
      </w:pPr>
      <w:r>
        <w:t xml:space="preserve">O Vater der </w:t>
      </w:r>
      <w:proofErr w:type="spellStart"/>
      <w:r>
        <w:t>barmhertzigkeyt</w:t>
      </w:r>
      <w:proofErr w:type="spellEnd"/>
      <w:r>
        <w:t>,</w:t>
      </w:r>
      <w:r>
        <w:br/>
        <w:t xml:space="preserve">wir bitten dich mit </w:t>
      </w:r>
      <w:proofErr w:type="spellStart"/>
      <w:r>
        <w:t>innigkeit</w:t>
      </w:r>
      <w:proofErr w:type="spellEnd"/>
      <w:r>
        <w:t>,</w:t>
      </w:r>
      <w:r>
        <w:br/>
        <w:t>Du wollest dich erbarmen</w:t>
      </w:r>
      <w:r>
        <w:br/>
        <w:t>der schwachen und armen.</w:t>
      </w:r>
    </w:p>
    <w:p w14:paraId="25C19802" w14:textId="77777777" w:rsidR="00144456" w:rsidRDefault="00144456" w:rsidP="00144456">
      <w:pPr>
        <w:pStyle w:val="StandardWeb"/>
      </w:pPr>
      <w:r>
        <w:t xml:space="preserve">Die sich </w:t>
      </w:r>
      <w:proofErr w:type="spellStart"/>
      <w:r>
        <w:t>hertzlich</w:t>
      </w:r>
      <w:proofErr w:type="spellEnd"/>
      <w:r>
        <w:t xml:space="preserve"> zu dir </w:t>
      </w:r>
      <w:proofErr w:type="spellStart"/>
      <w:r>
        <w:t>keren</w:t>
      </w:r>
      <w:proofErr w:type="spellEnd"/>
      <w:r>
        <w:t>,</w:t>
      </w:r>
      <w:r>
        <w:br/>
      </w:r>
      <w:proofErr w:type="spellStart"/>
      <w:r>
        <w:t>gnad</w:t>
      </w:r>
      <w:proofErr w:type="spellEnd"/>
      <w:r>
        <w:t xml:space="preserve"> und </w:t>
      </w:r>
      <w:proofErr w:type="spellStart"/>
      <w:r>
        <w:t>hülff</w:t>
      </w:r>
      <w:proofErr w:type="spellEnd"/>
      <w:r>
        <w:t xml:space="preserve"> von dir </w:t>
      </w:r>
      <w:proofErr w:type="spellStart"/>
      <w:r>
        <w:t>begeren</w:t>
      </w:r>
      <w:proofErr w:type="spellEnd"/>
      <w:r>
        <w:t>,</w:t>
      </w:r>
      <w:r>
        <w:br/>
      </w:r>
      <w:proofErr w:type="spellStart"/>
      <w:r>
        <w:t>Auff</w:t>
      </w:r>
      <w:proofErr w:type="spellEnd"/>
      <w:r>
        <w:t xml:space="preserve"> das sie deinen willen</w:t>
      </w:r>
      <w:r>
        <w:br/>
        <w:t>stets möchten erfüllen.</w:t>
      </w:r>
    </w:p>
    <w:p w14:paraId="0EF15EB8" w14:textId="77777777" w:rsidR="00144456" w:rsidRDefault="00144456" w:rsidP="00144456">
      <w:pPr>
        <w:pStyle w:val="StandardWeb"/>
      </w:pPr>
      <w:proofErr w:type="spellStart"/>
      <w:r>
        <w:t>Hilff</w:t>
      </w:r>
      <w:proofErr w:type="spellEnd"/>
      <w:r>
        <w:t xml:space="preserve">, das sie dir </w:t>
      </w:r>
      <w:proofErr w:type="spellStart"/>
      <w:r>
        <w:t>warheyt</w:t>
      </w:r>
      <w:proofErr w:type="spellEnd"/>
      <w:r>
        <w:t xml:space="preserve"> finden</w:t>
      </w:r>
      <w:r>
        <w:br/>
        <w:t xml:space="preserve">zur </w:t>
      </w:r>
      <w:proofErr w:type="spellStart"/>
      <w:r>
        <w:t>vergebung</w:t>
      </w:r>
      <w:proofErr w:type="spellEnd"/>
      <w:r>
        <w:t xml:space="preserve"> aller </w:t>
      </w:r>
      <w:proofErr w:type="spellStart"/>
      <w:r>
        <w:t>sünden</w:t>
      </w:r>
      <w:proofErr w:type="spellEnd"/>
      <w:r>
        <w:t>,</w:t>
      </w:r>
      <w:r>
        <w:br/>
      </w:r>
      <w:proofErr w:type="spellStart"/>
      <w:r>
        <w:t>Innheyliger</w:t>
      </w:r>
      <w:proofErr w:type="spellEnd"/>
      <w:r>
        <w:t xml:space="preserve"> </w:t>
      </w:r>
      <w:proofErr w:type="spellStart"/>
      <w:r>
        <w:t>gemeynschafft</w:t>
      </w:r>
      <w:proofErr w:type="spellEnd"/>
      <w:r>
        <w:br/>
        <w:t xml:space="preserve">enden </w:t>
      </w:r>
      <w:proofErr w:type="spellStart"/>
      <w:r>
        <w:t>jr</w:t>
      </w:r>
      <w:proofErr w:type="spellEnd"/>
      <w:r>
        <w:t xml:space="preserve"> </w:t>
      </w:r>
      <w:proofErr w:type="spellStart"/>
      <w:r>
        <w:t>Bilgerschafft</w:t>
      </w:r>
      <w:proofErr w:type="spellEnd"/>
      <w:r>
        <w:t>.</w:t>
      </w:r>
    </w:p>
    <w:p w14:paraId="5CCB7216" w14:textId="77777777" w:rsidR="00144456" w:rsidRDefault="00144456" w:rsidP="00144456">
      <w:pPr>
        <w:pStyle w:val="StandardWeb"/>
      </w:pPr>
      <w:r>
        <w:t xml:space="preserve">Christe, aller </w:t>
      </w:r>
      <w:proofErr w:type="spellStart"/>
      <w:r>
        <w:t>welt</w:t>
      </w:r>
      <w:proofErr w:type="spellEnd"/>
      <w:r>
        <w:t xml:space="preserve"> </w:t>
      </w:r>
      <w:proofErr w:type="spellStart"/>
      <w:r>
        <w:t>Heylandt</w:t>
      </w:r>
      <w:proofErr w:type="spellEnd"/>
      <w:r>
        <w:t>,</w:t>
      </w:r>
      <w:r>
        <w:br/>
      </w:r>
      <w:proofErr w:type="spellStart"/>
      <w:r>
        <w:t>hilff</w:t>
      </w:r>
      <w:proofErr w:type="spellEnd"/>
      <w:r>
        <w:t xml:space="preserve"> allen, die dich </w:t>
      </w:r>
      <w:proofErr w:type="spellStart"/>
      <w:r>
        <w:t>han</w:t>
      </w:r>
      <w:proofErr w:type="spellEnd"/>
      <w:r>
        <w:t xml:space="preserve"> erkannt,</w:t>
      </w:r>
      <w:r>
        <w:br/>
        <w:t>Das sie in dir</w:t>
      </w:r>
      <w:r>
        <w:br/>
        <w:t xml:space="preserve">zu </w:t>
      </w:r>
      <w:proofErr w:type="spellStart"/>
      <w:r>
        <w:t>nemen</w:t>
      </w:r>
      <w:proofErr w:type="spellEnd"/>
      <w:r>
        <w:t xml:space="preserve"> für und für.</w:t>
      </w:r>
    </w:p>
    <w:p w14:paraId="03E4AD82" w14:textId="77777777" w:rsidR="00144456" w:rsidRDefault="00144456" w:rsidP="00144456">
      <w:pPr>
        <w:pStyle w:val="StandardWeb"/>
      </w:pPr>
      <w:proofErr w:type="spellStart"/>
      <w:r>
        <w:t>Laß</w:t>
      </w:r>
      <w:proofErr w:type="spellEnd"/>
      <w:r>
        <w:t xml:space="preserve"> sie nicht </w:t>
      </w:r>
      <w:proofErr w:type="spellStart"/>
      <w:r>
        <w:t>krafftlos</w:t>
      </w:r>
      <w:proofErr w:type="spellEnd"/>
      <w:r>
        <w:t xml:space="preserve"> werden</w:t>
      </w:r>
      <w:r>
        <w:br/>
        <w:t xml:space="preserve">unter deinem joch </w:t>
      </w:r>
      <w:proofErr w:type="spellStart"/>
      <w:r>
        <w:t>auff</w:t>
      </w:r>
      <w:proofErr w:type="spellEnd"/>
      <w:r>
        <w:t xml:space="preserve"> erden,</w:t>
      </w:r>
      <w:r>
        <w:br/>
      </w:r>
      <w:proofErr w:type="spellStart"/>
      <w:r>
        <w:t>Auß</w:t>
      </w:r>
      <w:proofErr w:type="spellEnd"/>
      <w:r>
        <w:t xml:space="preserve"> </w:t>
      </w:r>
      <w:proofErr w:type="spellStart"/>
      <w:r>
        <w:t>deim</w:t>
      </w:r>
      <w:proofErr w:type="spellEnd"/>
      <w:r>
        <w:t xml:space="preserve"> Gesetz</w:t>
      </w:r>
      <w:r>
        <w:br/>
        <w:t xml:space="preserve">fallen ins </w:t>
      </w:r>
      <w:proofErr w:type="spellStart"/>
      <w:r>
        <w:t>Teuffels</w:t>
      </w:r>
      <w:proofErr w:type="spellEnd"/>
      <w:r>
        <w:t xml:space="preserve"> netz.</w:t>
      </w:r>
    </w:p>
    <w:p w14:paraId="76E0FCD6" w14:textId="77777777" w:rsidR="00144456" w:rsidRDefault="00144456" w:rsidP="00144456">
      <w:pPr>
        <w:pStyle w:val="StandardWeb"/>
      </w:pPr>
      <w:proofErr w:type="spellStart"/>
      <w:r>
        <w:t>Hilff</w:t>
      </w:r>
      <w:proofErr w:type="spellEnd"/>
      <w:r>
        <w:t xml:space="preserve"> durch dein </w:t>
      </w:r>
      <w:proofErr w:type="spellStart"/>
      <w:r>
        <w:t>Blutvergiessen</w:t>
      </w:r>
      <w:proofErr w:type="spellEnd"/>
      <w:r>
        <w:t>,</w:t>
      </w:r>
      <w:r>
        <w:br/>
        <w:t xml:space="preserve">das sie dein hie </w:t>
      </w:r>
      <w:proofErr w:type="spellStart"/>
      <w:r>
        <w:t>wol</w:t>
      </w:r>
      <w:proofErr w:type="spellEnd"/>
      <w:r>
        <w:t xml:space="preserve"> </w:t>
      </w:r>
      <w:proofErr w:type="spellStart"/>
      <w:r>
        <w:t>geniessen</w:t>
      </w:r>
      <w:proofErr w:type="spellEnd"/>
      <w:r>
        <w:br/>
        <w:t xml:space="preserve">Und </w:t>
      </w:r>
      <w:proofErr w:type="spellStart"/>
      <w:r>
        <w:t>benedeyt</w:t>
      </w:r>
      <w:proofErr w:type="spellEnd"/>
      <w:r>
        <w:br/>
        <w:t xml:space="preserve">dich loben alle </w:t>
      </w:r>
      <w:proofErr w:type="spellStart"/>
      <w:r>
        <w:t>zeyt</w:t>
      </w:r>
      <w:proofErr w:type="spellEnd"/>
      <w:r>
        <w:t>.</w:t>
      </w:r>
    </w:p>
    <w:p w14:paraId="305088D1" w14:textId="77777777" w:rsidR="00144456" w:rsidRDefault="00144456" w:rsidP="00144456">
      <w:pPr>
        <w:pStyle w:val="StandardWeb"/>
      </w:pPr>
      <w:r>
        <w:t xml:space="preserve">O </w:t>
      </w:r>
      <w:proofErr w:type="spellStart"/>
      <w:r>
        <w:t>Heyliger</w:t>
      </w:r>
      <w:proofErr w:type="spellEnd"/>
      <w:r>
        <w:t xml:space="preserve"> </w:t>
      </w:r>
      <w:proofErr w:type="spellStart"/>
      <w:r>
        <w:t>Geyst</w:t>
      </w:r>
      <w:proofErr w:type="spellEnd"/>
      <w:r>
        <w:t xml:space="preserve">, </w:t>
      </w:r>
      <w:proofErr w:type="spellStart"/>
      <w:r>
        <w:t>warer</w:t>
      </w:r>
      <w:proofErr w:type="spellEnd"/>
      <w:r>
        <w:t xml:space="preserve"> Gott,</w:t>
      </w:r>
      <w:r>
        <w:br/>
      </w:r>
      <w:proofErr w:type="spellStart"/>
      <w:r>
        <w:t>sih</w:t>
      </w:r>
      <w:proofErr w:type="spellEnd"/>
      <w:r>
        <w:t xml:space="preserve"> heut an der </w:t>
      </w:r>
      <w:proofErr w:type="spellStart"/>
      <w:r>
        <w:t>glaubigen</w:t>
      </w:r>
      <w:proofErr w:type="spellEnd"/>
      <w:r>
        <w:t xml:space="preserve"> not</w:t>
      </w:r>
      <w:r>
        <w:br/>
        <w:t xml:space="preserve">Und </w:t>
      </w:r>
      <w:proofErr w:type="spellStart"/>
      <w:r>
        <w:t>erleucht</w:t>
      </w:r>
      <w:proofErr w:type="spellEnd"/>
      <w:r>
        <w:t xml:space="preserve"> durch dein </w:t>
      </w:r>
      <w:proofErr w:type="spellStart"/>
      <w:r>
        <w:t>güt</w:t>
      </w:r>
      <w:proofErr w:type="spellEnd"/>
      <w:r>
        <w:br/>
        <w:t xml:space="preserve">der irrenden </w:t>
      </w:r>
      <w:proofErr w:type="spellStart"/>
      <w:r>
        <w:t>gemüt</w:t>
      </w:r>
      <w:proofErr w:type="spellEnd"/>
      <w:r>
        <w:t>.</w:t>
      </w:r>
    </w:p>
    <w:p w14:paraId="1C9D8322" w14:textId="77777777" w:rsidR="00144456" w:rsidRDefault="00144456" w:rsidP="00144456">
      <w:pPr>
        <w:pStyle w:val="StandardWeb"/>
      </w:pPr>
      <w:r>
        <w:t xml:space="preserve">O komm, du </w:t>
      </w:r>
      <w:proofErr w:type="spellStart"/>
      <w:r>
        <w:t>verheyßner</w:t>
      </w:r>
      <w:proofErr w:type="spellEnd"/>
      <w:r>
        <w:t xml:space="preserve"> </w:t>
      </w:r>
      <w:proofErr w:type="spellStart"/>
      <w:r>
        <w:t>tröster</w:t>
      </w:r>
      <w:proofErr w:type="spellEnd"/>
      <w:r>
        <w:t>,</w:t>
      </w:r>
      <w:r>
        <w:br/>
        <w:t xml:space="preserve">und mach und </w:t>
      </w:r>
      <w:proofErr w:type="spellStart"/>
      <w:r>
        <w:t>geystliche</w:t>
      </w:r>
      <w:proofErr w:type="spellEnd"/>
      <w:r>
        <w:t xml:space="preserve"> Priester,</w:t>
      </w:r>
      <w:r>
        <w:br/>
        <w:t xml:space="preserve">Das wir Gott unsern </w:t>
      </w:r>
      <w:proofErr w:type="spellStart"/>
      <w:r>
        <w:t>schöpffer</w:t>
      </w:r>
      <w:proofErr w:type="spellEnd"/>
      <w:r>
        <w:br/>
      </w:r>
      <w:proofErr w:type="spellStart"/>
      <w:r>
        <w:t>preysen</w:t>
      </w:r>
      <w:proofErr w:type="spellEnd"/>
      <w:r>
        <w:t xml:space="preserve"> mit </w:t>
      </w:r>
      <w:proofErr w:type="spellStart"/>
      <w:r>
        <w:t>danckopffer</w:t>
      </w:r>
      <w:proofErr w:type="spellEnd"/>
      <w:r>
        <w:t>.</w:t>
      </w:r>
    </w:p>
    <w:p w14:paraId="61BC7495" w14:textId="77777777" w:rsidR="00144456" w:rsidRDefault="00144456" w:rsidP="00144456">
      <w:pPr>
        <w:pStyle w:val="StandardWeb"/>
      </w:pPr>
      <w:r>
        <w:t xml:space="preserve">O </w:t>
      </w:r>
      <w:proofErr w:type="spellStart"/>
      <w:r>
        <w:t>hilff</w:t>
      </w:r>
      <w:proofErr w:type="spellEnd"/>
      <w:r>
        <w:t>, das wir die Priesterschafft</w:t>
      </w:r>
      <w:r>
        <w:br/>
      </w:r>
      <w:proofErr w:type="spellStart"/>
      <w:r>
        <w:t>inn</w:t>
      </w:r>
      <w:proofErr w:type="spellEnd"/>
      <w:r>
        <w:t xml:space="preserve"> recht heiliger </w:t>
      </w:r>
      <w:proofErr w:type="spellStart"/>
      <w:r>
        <w:t>gemeynschafft</w:t>
      </w:r>
      <w:proofErr w:type="spellEnd"/>
      <w:r>
        <w:br/>
        <w:t xml:space="preserve">Alles in Christi </w:t>
      </w:r>
      <w:proofErr w:type="spellStart"/>
      <w:r>
        <w:t>namen</w:t>
      </w:r>
      <w:proofErr w:type="spellEnd"/>
      <w:r>
        <w:br/>
      </w:r>
      <w:proofErr w:type="spellStart"/>
      <w:r>
        <w:t>wol</w:t>
      </w:r>
      <w:proofErr w:type="spellEnd"/>
      <w:r>
        <w:t xml:space="preserve"> </w:t>
      </w:r>
      <w:proofErr w:type="spellStart"/>
      <w:r>
        <w:t>volenden</w:t>
      </w:r>
      <w:proofErr w:type="spellEnd"/>
      <w:r>
        <w:t xml:space="preserve">, Amen. </w:t>
      </w:r>
    </w:p>
    <w:p w14:paraId="15D1720A" w14:textId="77777777" w:rsidR="00144456" w:rsidRDefault="00144456" w:rsidP="00144456">
      <w:pPr>
        <w:pStyle w:val="berschrift1"/>
      </w:pPr>
      <w:proofErr w:type="spellStart"/>
      <w:r>
        <w:t>PReis</w:t>
      </w:r>
      <w:proofErr w:type="spellEnd"/>
      <w:r>
        <w:t xml:space="preserve"> </w:t>
      </w:r>
      <w:proofErr w:type="spellStart"/>
      <w:r>
        <w:t>sey</w:t>
      </w:r>
      <w:proofErr w:type="spellEnd"/>
      <w:r>
        <w:t xml:space="preserve"> dem </w:t>
      </w:r>
      <w:proofErr w:type="spellStart"/>
      <w:r>
        <w:t>allmechtigen</w:t>
      </w:r>
      <w:proofErr w:type="spellEnd"/>
      <w:r>
        <w:t xml:space="preserve"> </w:t>
      </w:r>
      <w:proofErr w:type="spellStart"/>
      <w:r>
        <w:t>Got</w:t>
      </w:r>
      <w:proofErr w:type="spellEnd"/>
    </w:p>
    <w:p w14:paraId="1F10B16B" w14:textId="77777777" w:rsidR="00144456" w:rsidRPr="004A79F4" w:rsidRDefault="00144456" w:rsidP="00144456">
      <w:pPr>
        <w:rPr>
          <w:b/>
        </w:rPr>
      </w:pPr>
      <w:r w:rsidRPr="004A79F4">
        <w:rPr>
          <w:b/>
        </w:rPr>
        <w:t xml:space="preserve">Zum </w:t>
      </w:r>
      <w:proofErr w:type="spellStart"/>
      <w:r w:rsidRPr="004A79F4">
        <w:rPr>
          <w:b/>
        </w:rPr>
        <w:t>Begrebnis</w:t>
      </w:r>
      <w:proofErr w:type="spellEnd"/>
      <w:r w:rsidRPr="004A79F4">
        <w:rPr>
          <w:b/>
        </w:rPr>
        <w:t xml:space="preserve"> der Kinder</w:t>
      </w:r>
    </w:p>
    <w:p w14:paraId="5E7309CB" w14:textId="77777777" w:rsidR="00144456" w:rsidRDefault="00144456" w:rsidP="00144456">
      <w:pPr>
        <w:pStyle w:val="StandardWeb"/>
      </w:pPr>
      <w:proofErr w:type="spellStart"/>
      <w:r>
        <w:t>PReis</w:t>
      </w:r>
      <w:proofErr w:type="spellEnd"/>
      <w:r>
        <w:t xml:space="preserve"> </w:t>
      </w:r>
      <w:proofErr w:type="spellStart"/>
      <w:r>
        <w:t>sey</w:t>
      </w:r>
      <w:proofErr w:type="spellEnd"/>
      <w:r>
        <w:t xml:space="preserve"> dem </w:t>
      </w:r>
      <w:proofErr w:type="spellStart"/>
      <w:r>
        <w:t>allmechtigen</w:t>
      </w:r>
      <w:proofErr w:type="spellEnd"/>
      <w:r>
        <w:t xml:space="preserve"> </w:t>
      </w:r>
      <w:proofErr w:type="spellStart"/>
      <w:r>
        <w:t>Got</w:t>
      </w:r>
      <w:proofErr w:type="spellEnd"/>
      <w:r>
        <w:t>,</w:t>
      </w:r>
      <w:r>
        <w:br/>
        <w:t>der alle ding geschaffen hat,</w:t>
      </w:r>
      <w:r>
        <w:br/>
        <w:t xml:space="preserve">Alles </w:t>
      </w:r>
      <w:proofErr w:type="spellStart"/>
      <w:r>
        <w:t>jnn</w:t>
      </w:r>
      <w:proofErr w:type="spellEnd"/>
      <w:r>
        <w:t xml:space="preserve"> seinen </w:t>
      </w:r>
      <w:proofErr w:type="spellStart"/>
      <w:r>
        <w:t>henden</w:t>
      </w:r>
      <w:proofErr w:type="spellEnd"/>
      <w:r>
        <w:t xml:space="preserve"> </w:t>
      </w:r>
      <w:proofErr w:type="spellStart"/>
      <w:r>
        <w:t>helt</w:t>
      </w:r>
      <w:proofErr w:type="spellEnd"/>
      <w:r>
        <w:br/>
      </w:r>
      <w:proofErr w:type="spellStart"/>
      <w:r>
        <w:t>vnd</w:t>
      </w:r>
      <w:proofErr w:type="spellEnd"/>
      <w:r>
        <w:t xml:space="preserve"> damit </w:t>
      </w:r>
      <w:proofErr w:type="spellStart"/>
      <w:r>
        <w:t>thut</w:t>
      </w:r>
      <w:proofErr w:type="spellEnd"/>
      <w:r>
        <w:t xml:space="preserve"> was </w:t>
      </w:r>
      <w:proofErr w:type="spellStart"/>
      <w:r>
        <w:t>jhm</w:t>
      </w:r>
      <w:proofErr w:type="spellEnd"/>
      <w:r>
        <w:t xml:space="preserve"> </w:t>
      </w:r>
      <w:proofErr w:type="spellStart"/>
      <w:r>
        <w:t>gefellt</w:t>
      </w:r>
      <w:proofErr w:type="spellEnd"/>
      <w:r>
        <w:t>.</w:t>
      </w:r>
    </w:p>
    <w:p w14:paraId="7E4BAC39" w14:textId="77777777" w:rsidR="00144456" w:rsidRDefault="00144456" w:rsidP="00144456">
      <w:pPr>
        <w:pStyle w:val="StandardWeb"/>
      </w:pPr>
      <w:r>
        <w:t xml:space="preserve">Er lest viel </w:t>
      </w:r>
      <w:proofErr w:type="spellStart"/>
      <w:r>
        <w:t>kinder</w:t>
      </w:r>
      <w:proofErr w:type="spellEnd"/>
      <w:r>
        <w:t xml:space="preserve"> auf erden</w:t>
      </w:r>
      <w:r>
        <w:br/>
      </w:r>
      <w:proofErr w:type="spellStart"/>
      <w:r>
        <w:t>jnn</w:t>
      </w:r>
      <w:proofErr w:type="spellEnd"/>
      <w:r>
        <w:t xml:space="preserve"> </w:t>
      </w:r>
      <w:proofErr w:type="spellStart"/>
      <w:r>
        <w:t>sunden</w:t>
      </w:r>
      <w:proofErr w:type="spellEnd"/>
      <w:r>
        <w:t xml:space="preserve"> geboren werden,</w:t>
      </w:r>
      <w:r>
        <w:br/>
      </w:r>
      <w:proofErr w:type="spellStart"/>
      <w:r>
        <w:t>Nimpt</w:t>
      </w:r>
      <w:proofErr w:type="spellEnd"/>
      <w:r>
        <w:t xml:space="preserve"> etliche </w:t>
      </w:r>
      <w:proofErr w:type="spellStart"/>
      <w:r>
        <w:t>iung</w:t>
      </w:r>
      <w:proofErr w:type="spellEnd"/>
      <w:r>
        <w:t xml:space="preserve"> von hinnen,</w:t>
      </w:r>
      <w:r>
        <w:br/>
        <w:t xml:space="preserve">das sie nicht mehr </w:t>
      </w:r>
      <w:proofErr w:type="spellStart"/>
      <w:r>
        <w:t>sunden</w:t>
      </w:r>
      <w:proofErr w:type="spellEnd"/>
      <w:r>
        <w:t xml:space="preserve"> beginnen.</w:t>
      </w:r>
    </w:p>
    <w:p w14:paraId="381B1419" w14:textId="77777777" w:rsidR="00144456" w:rsidRDefault="00144456" w:rsidP="00144456">
      <w:pPr>
        <w:pStyle w:val="StandardWeb"/>
      </w:pPr>
      <w:proofErr w:type="spellStart"/>
      <w:r>
        <w:t>Wol</w:t>
      </w:r>
      <w:proofErr w:type="spellEnd"/>
      <w:r>
        <w:t xml:space="preserve"> denen allen, </w:t>
      </w:r>
      <w:proofErr w:type="spellStart"/>
      <w:r>
        <w:t>welchenn</w:t>
      </w:r>
      <w:proofErr w:type="spellEnd"/>
      <w:r>
        <w:t xml:space="preserve"> </w:t>
      </w:r>
      <w:proofErr w:type="spellStart"/>
      <w:r>
        <w:t>Got</w:t>
      </w:r>
      <w:proofErr w:type="spellEnd"/>
      <w:r>
        <w:br/>
        <w:t xml:space="preserve">nicht </w:t>
      </w:r>
      <w:proofErr w:type="spellStart"/>
      <w:r>
        <w:t>zutzeelt</w:t>
      </w:r>
      <w:proofErr w:type="spellEnd"/>
      <w:r>
        <w:t xml:space="preserve"> Adams </w:t>
      </w:r>
      <w:proofErr w:type="spellStart"/>
      <w:r>
        <w:t>missetat</w:t>
      </w:r>
      <w:proofErr w:type="spellEnd"/>
      <w:r>
        <w:t>,</w:t>
      </w:r>
      <w:r>
        <w:br/>
        <w:t xml:space="preserve">Denn sie werden nicht </w:t>
      </w:r>
      <w:proofErr w:type="spellStart"/>
      <w:r>
        <w:t>verlorenn</w:t>
      </w:r>
      <w:proofErr w:type="spellEnd"/>
      <w:r>
        <w:br/>
      </w:r>
      <w:proofErr w:type="spellStart"/>
      <w:r>
        <w:t>inn</w:t>
      </w:r>
      <w:proofErr w:type="spellEnd"/>
      <w:r>
        <w:t xml:space="preserve"> der </w:t>
      </w:r>
      <w:proofErr w:type="spellStart"/>
      <w:r>
        <w:t>sund</w:t>
      </w:r>
      <w:proofErr w:type="spellEnd"/>
      <w:r>
        <w:t xml:space="preserve"> ihn angeboren.</w:t>
      </w:r>
    </w:p>
    <w:p w14:paraId="01DED3A2" w14:textId="77777777" w:rsidR="00144456" w:rsidRDefault="00144456" w:rsidP="00144456">
      <w:pPr>
        <w:pStyle w:val="StandardWeb"/>
      </w:pPr>
      <w:proofErr w:type="spellStart"/>
      <w:r>
        <w:t>Got</w:t>
      </w:r>
      <w:proofErr w:type="spellEnd"/>
      <w:r>
        <w:t xml:space="preserve"> </w:t>
      </w:r>
      <w:proofErr w:type="spellStart"/>
      <w:r>
        <w:t>hilfft</w:t>
      </w:r>
      <w:proofErr w:type="spellEnd"/>
      <w:r>
        <w:t xml:space="preserve"> aus </w:t>
      </w:r>
      <w:proofErr w:type="spellStart"/>
      <w:r>
        <w:t>gnad</w:t>
      </w:r>
      <w:proofErr w:type="spellEnd"/>
      <w:r>
        <w:t xml:space="preserve"> </w:t>
      </w:r>
      <w:proofErr w:type="spellStart"/>
      <w:r>
        <w:t>vnd</w:t>
      </w:r>
      <w:proofErr w:type="spellEnd"/>
      <w:r>
        <w:t xml:space="preserve"> nicht aus </w:t>
      </w:r>
      <w:proofErr w:type="spellStart"/>
      <w:r>
        <w:t>pflicht</w:t>
      </w:r>
      <w:proofErr w:type="spellEnd"/>
      <w:r>
        <w:t>,</w:t>
      </w:r>
      <w:r>
        <w:br/>
      </w:r>
      <w:proofErr w:type="spellStart"/>
      <w:r>
        <w:t>nimpt</w:t>
      </w:r>
      <w:proofErr w:type="spellEnd"/>
      <w:r>
        <w:t xml:space="preserve"> ein </w:t>
      </w:r>
      <w:proofErr w:type="spellStart"/>
      <w:r>
        <w:t>kindt</w:t>
      </w:r>
      <w:proofErr w:type="spellEnd"/>
      <w:r>
        <w:t xml:space="preserve"> an, das </w:t>
      </w:r>
      <w:proofErr w:type="spellStart"/>
      <w:r>
        <w:t>ander</w:t>
      </w:r>
      <w:proofErr w:type="spellEnd"/>
      <w:r>
        <w:t xml:space="preserve"> nicht,</w:t>
      </w:r>
      <w:r>
        <w:br/>
      </w:r>
      <w:proofErr w:type="spellStart"/>
      <w:r>
        <w:t>Vnd</w:t>
      </w:r>
      <w:proofErr w:type="spellEnd"/>
      <w:r>
        <w:t xml:space="preserve"> </w:t>
      </w:r>
      <w:proofErr w:type="spellStart"/>
      <w:r>
        <w:t>welchs</w:t>
      </w:r>
      <w:proofErr w:type="spellEnd"/>
      <w:r>
        <w:t xml:space="preserve"> er begabt, weis </w:t>
      </w:r>
      <w:proofErr w:type="spellStart"/>
      <w:r>
        <w:t>niemant</w:t>
      </w:r>
      <w:proofErr w:type="spellEnd"/>
      <w:r>
        <w:t>,</w:t>
      </w:r>
      <w:r>
        <w:br/>
      </w:r>
      <w:proofErr w:type="spellStart"/>
      <w:r>
        <w:t>biß</w:t>
      </w:r>
      <w:proofErr w:type="spellEnd"/>
      <w:r>
        <w:t xml:space="preserve"> an sein </w:t>
      </w:r>
      <w:proofErr w:type="spellStart"/>
      <w:r>
        <w:t>früchten</w:t>
      </w:r>
      <w:proofErr w:type="spellEnd"/>
      <w:r>
        <w:t xml:space="preserve"> </w:t>
      </w:r>
      <w:proofErr w:type="spellStart"/>
      <w:r>
        <w:t>wirt</w:t>
      </w:r>
      <w:proofErr w:type="spellEnd"/>
      <w:r>
        <w:t xml:space="preserve"> </w:t>
      </w:r>
      <w:proofErr w:type="spellStart"/>
      <w:r>
        <w:t>erkant</w:t>
      </w:r>
      <w:proofErr w:type="spellEnd"/>
      <w:r>
        <w:t>.</w:t>
      </w:r>
    </w:p>
    <w:p w14:paraId="5C69AB71" w14:textId="77777777" w:rsidR="00144456" w:rsidRDefault="00144456" w:rsidP="00144456">
      <w:pPr>
        <w:pStyle w:val="StandardWeb"/>
      </w:pPr>
      <w:r>
        <w:t xml:space="preserve">Die </w:t>
      </w:r>
      <w:proofErr w:type="spellStart"/>
      <w:r>
        <w:t>tauff</w:t>
      </w:r>
      <w:proofErr w:type="spellEnd"/>
      <w:r>
        <w:t xml:space="preserve"> on geist </w:t>
      </w:r>
      <w:proofErr w:type="spellStart"/>
      <w:r>
        <w:t>vnd</w:t>
      </w:r>
      <w:proofErr w:type="spellEnd"/>
      <w:r>
        <w:t xml:space="preserve"> </w:t>
      </w:r>
      <w:proofErr w:type="spellStart"/>
      <w:r>
        <w:t>glaubens</w:t>
      </w:r>
      <w:proofErr w:type="spellEnd"/>
      <w:r>
        <w:t xml:space="preserve"> </w:t>
      </w:r>
      <w:proofErr w:type="spellStart"/>
      <w:r>
        <w:t>bund</w:t>
      </w:r>
      <w:proofErr w:type="spellEnd"/>
      <w:r>
        <w:br/>
        <w:t xml:space="preserve">macht keines </w:t>
      </w:r>
      <w:proofErr w:type="spellStart"/>
      <w:r>
        <w:t>menschen</w:t>
      </w:r>
      <w:proofErr w:type="spellEnd"/>
      <w:r>
        <w:t xml:space="preserve"> </w:t>
      </w:r>
      <w:proofErr w:type="spellStart"/>
      <w:r>
        <w:t>seel</w:t>
      </w:r>
      <w:proofErr w:type="spellEnd"/>
      <w:r>
        <w:t xml:space="preserve"> </w:t>
      </w:r>
      <w:proofErr w:type="spellStart"/>
      <w:r>
        <w:t>gesundt</w:t>
      </w:r>
      <w:proofErr w:type="spellEnd"/>
      <w:r>
        <w:t>,</w:t>
      </w:r>
      <w:r>
        <w:br/>
        <w:t xml:space="preserve">Ja auch </w:t>
      </w:r>
      <w:proofErr w:type="spellStart"/>
      <w:r>
        <w:t>kan</w:t>
      </w:r>
      <w:proofErr w:type="spellEnd"/>
      <w:r>
        <w:t xml:space="preserve"> durch </w:t>
      </w:r>
      <w:proofErr w:type="spellStart"/>
      <w:r>
        <w:t>frembd</w:t>
      </w:r>
      <w:proofErr w:type="spellEnd"/>
      <w:r>
        <w:t xml:space="preserve"> verbinden</w:t>
      </w:r>
      <w:r>
        <w:br/>
      </w:r>
      <w:proofErr w:type="spellStart"/>
      <w:r>
        <w:t>niemandt</w:t>
      </w:r>
      <w:proofErr w:type="spellEnd"/>
      <w:r>
        <w:t xml:space="preserve"> los werden der </w:t>
      </w:r>
      <w:proofErr w:type="spellStart"/>
      <w:r>
        <w:t>sundenn</w:t>
      </w:r>
      <w:proofErr w:type="spellEnd"/>
      <w:r>
        <w:t>.</w:t>
      </w:r>
    </w:p>
    <w:p w14:paraId="5CE2F3BB" w14:textId="77777777" w:rsidR="00144456" w:rsidRDefault="00144456" w:rsidP="00144456">
      <w:pPr>
        <w:pStyle w:val="StandardWeb"/>
      </w:pPr>
      <w:r>
        <w:t xml:space="preserve">Denn nicht am wollen </w:t>
      </w:r>
      <w:proofErr w:type="spellStart"/>
      <w:r>
        <w:t>vnd</w:t>
      </w:r>
      <w:proofErr w:type="spellEnd"/>
      <w:r>
        <w:t xml:space="preserve"> </w:t>
      </w:r>
      <w:proofErr w:type="spellStart"/>
      <w:r>
        <w:t>lauffen</w:t>
      </w:r>
      <w:proofErr w:type="spellEnd"/>
      <w:r>
        <w:t>,</w:t>
      </w:r>
      <w:r>
        <w:br/>
        <w:t xml:space="preserve">noch am predigen </w:t>
      </w:r>
      <w:proofErr w:type="spellStart"/>
      <w:r>
        <w:t>vnd</w:t>
      </w:r>
      <w:proofErr w:type="spellEnd"/>
      <w:r>
        <w:t xml:space="preserve"> </w:t>
      </w:r>
      <w:proofErr w:type="spellStart"/>
      <w:r>
        <w:t>tauffenn</w:t>
      </w:r>
      <w:proofErr w:type="spellEnd"/>
      <w:r>
        <w:t>,</w:t>
      </w:r>
      <w:r>
        <w:br/>
      </w:r>
      <w:proofErr w:type="spellStart"/>
      <w:r>
        <w:t>Sonder</w:t>
      </w:r>
      <w:proofErr w:type="spellEnd"/>
      <w:r>
        <w:t xml:space="preserve"> am Herren liegts allein,</w:t>
      </w:r>
      <w:r>
        <w:br/>
        <w:t xml:space="preserve">der begabt </w:t>
      </w:r>
      <w:proofErr w:type="spellStart"/>
      <w:r>
        <w:t>vnd</w:t>
      </w:r>
      <w:proofErr w:type="spellEnd"/>
      <w:r>
        <w:t xml:space="preserve"> macht sein </w:t>
      </w:r>
      <w:proofErr w:type="spellStart"/>
      <w:r>
        <w:t>volck</w:t>
      </w:r>
      <w:proofErr w:type="spellEnd"/>
      <w:r>
        <w:t xml:space="preserve"> rein.</w:t>
      </w:r>
    </w:p>
    <w:p w14:paraId="09AD2A13" w14:textId="77777777" w:rsidR="00144456" w:rsidRDefault="00144456" w:rsidP="00144456">
      <w:pPr>
        <w:pStyle w:val="StandardWeb"/>
      </w:pPr>
      <w:proofErr w:type="spellStart"/>
      <w:r>
        <w:t>Niemant</w:t>
      </w:r>
      <w:proofErr w:type="spellEnd"/>
      <w:r>
        <w:t xml:space="preserve"> </w:t>
      </w:r>
      <w:proofErr w:type="spellStart"/>
      <w:r>
        <w:t>kan</w:t>
      </w:r>
      <w:proofErr w:type="spellEnd"/>
      <w:r>
        <w:t xml:space="preserve"> </w:t>
      </w:r>
      <w:proofErr w:type="spellStart"/>
      <w:r>
        <w:t>wissenn</w:t>
      </w:r>
      <w:proofErr w:type="spellEnd"/>
      <w:r>
        <w:t xml:space="preserve">, welch </w:t>
      </w:r>
      <w:proofErr w:type="spellStart"/>
      <w:r>
        <w:t>kindt</w:t>
      </w:r>
      <w:proofErr w:type="spellEnd"/>
      <w:r>
        <w:t xml:space="preserve"> </w:t>
      </w:r>
      <w:proofErr w:type="spellStart"/>
      <w:r>
        <w:t>Got</w:t>
      </w:r>
      <w:proofErr w:type="spellEnd"/>
      <w:r>
        <w:br/>
      </w:r>
      <w:proofErr w:type="spellStart"/>
      <w:r>
        <w:t>auserwelte</w:t>
      </w:r>
      <w:proofErr w:type="spellEnd"/>
      <w:r>
        <w:t xml:space="preserve"> </w:t>
      </w:r>
      <w:proofErr w:type="spellStart"/>
      <w:r>
        <w:t>vnnd</w:t>
      </w:r>
      <w:proofErr w:type="spellEnd"/>
      <w:r>
        <w:t xml:space="preserve"> begabet hat,</w:t>
      </w:r>
      <w:r>
        <w:br/>
        <w:t xml:space="preserve">Bis er an der </w:t>
      </w:r>
      <w:proofErr w:type="spellStart"/>
      <w:r>
        <w:t>frucht</w:t>
      </w:r>
      <w:proofErr w:type="spellEnd"/>
      <w:r>
        <w:t xml:space="preserve"> </w:t>
      </w:r>
      <w:proofErr w:type="spellStart"/>
      <w:r>
        <w:t>probire</w:t>
      </w:r>
      <w:proofErr w:type="spellEnd"/>
      <w:r>
        <w:t>,</w:t>
      </w:r>
      <w:r>
        <w:br/>
      </w:r>
      <w:proofErr w:type="spellStart"/>
      <w:r>
        <w:t>obs</w:t>
      </w:r>
      <w:proofErr w:type="spellEnd"/>
      <w:r>
        <w:t xml:space="preserve"> der geist Gottes </w:t>
      </w:r>
      <w:proofErr w:type="spellStart"/>
      <w:r>
        <w:t>regire</w:t>
      </w:r>
      <w:proofErr w:type="spellEnd"/>
      <w:r>
        <w:t>.</w:t>
      </w:r>
    </w:p>
    <w:p w14:paraId="5333C5E9" w14:textId="77777777" w:rsidR="00144456" w:rsidRDefault="00144456" w:rsidP="00144456">
      <w:pPr>
        <w:pStyle w:val="StandardWeb"/>
      </w:pPr>
      <w:proofErr w:type="spellStart"/>
      <w:r>
        <w:t>Niemandt</w:t>
      </w:r>
      <w:proofErr w:type="spellEnd"/>
      <w:r>
        <w:t xml:space="preserve"> kennet des </w:t>
      </w:r>
      <w:proofErr w:type="spellStart"/>
      <w:r>
        <w:t>bawmes</w:t>
      </w:r>
      <w:proofErr w:type="spellEnd"/>
      <w:r>
        <w:t xml:space="preserve"> </w:t>
      </w:r>
      <w:proofErr w:type="spellStart"/>
      <w:r>
        <w:t>art</w:t>
      </w:r>
      <w:proofErr w:type="spellEnd"/>
      <w:r>
        <w:t>,</w:t>
      </w:r>
      <w:r>
        <w:br/>
        <w:t xml:space="preserve">eh sich seine </w:t>
      </w:r>
      <w:proofErr w:type="spellStart"/>
      <w:r>
        <w:t>frucht</w:t>
      </w:r>
      <w:proofErr w:type="spellEnd"/>
      <w:r>
        <w:t xml:space="preserve"> offenbart,</w:t>
      </w:r>
      <w:r>
        <w:br/>
      </w:r>
      <w:proofErr w:type="spellStart"/>
      <w:r>
        <w:t>Vnd</w:t>
      </w:r>
      <w:proofErr w:type="spellEnd"/>
      <w:r>
        <w:t xml:space="preserve"> des </w:t>
      </w:r>
      <w:proofErr w:type="spellStart"/>
      <w:r>
        <w:t>kindes</w:t>
      </w:r>
      <w:proofErr w:type="spellEnd"/>
      <w:r>
        <w:t xml:space="preserve"> </w:t>
      </w:r>
      <w:proofErr w:type="spellStart"/>
      <w:r>
        <w:t>niemandt</w:t>
      </w:r>
      <w:proofErr w:type="spellEnd"/>
      <w:r>
        <w:t xml:space="preserve"> denn </w:t>
      </w:r>
      <w:proofErr w:type="spellStart"/>
      <w:r>
        <w:t>Got</w:t>
      </w:r>
      <w:proofErr w:type="spellEnd"/>
      <w:r>
        <w:t>,</w:t>
      </w:r>
      <w:r>
        <w:br/>
        <w:t xml:space="preserve">der es </w:t>
      </w:r>
      <w:proofErr w:type="spellStart"/>
      <w:r>
        <w:t>gantz</w:t>
      </w:r>
      <w:proofErr w:type="spellEnd"/>
      <w:r>
        <w:t xml:space="preserve"> </w:t>
      </w:r>
      <w:proofErr w:type="spellStart"/>
      <w:r>
        <w:t>jnn</w:t>
      </w:r>
      <w:proofErr w:type="spellEnd"/>
      <w:r>
        <w:t xml:space="preserve"> seiner </w:t>
      </w:r>
      <w:proofErr w:type="spellStart"/>
      <w:r>
        <w:t>gwalt</w:t>
      </w:r>
      <w:proofErr w:type="spellEnd"/>
      <w:r>
        <w:t xml:space="preserve"> hat.</w:t>
      </w:r>
    </w:p>
    <w:p w14:paraId="043C5F87" w14:textId="77777777" w:rsidR="00144456" w:rsidRDefault="00144456" w:rsidP="00144456">
      <w:pPr>
        <w:pStyle w:val="StandardWeb"/>
      </w:pPr>
      <w:r>
        <w:t xml:space="preserve">Wo </w:t>
      </w:r>
      <w:proofErr w:type="spellStart"/>
      <w:r>
        <w:t>ers</w:t>
      </w:r>
      <w:proofErr w:type="spellEnd"/>
      <w:r>
        <w:t xml:space="preserve"> mit seinem geist </w:t>
      </w:r>
      <w:proofErr w:type="spellStart"/>
      <w:r>
        <w:t>anblest</w:t>
      </w:r>
      <w:proofErr w:type="spellEnd"/>
      <w:r>
        <w:br/>
      </w:r>
      <w:proofErr w:type="spellStart"/>
      <w:r>
        <w:t>vnd</w:t>
      </w:r>
      <w:proofErr w:type="spellEnd"/>
      <w:r>
        <w:t xml:space="preserve"> </w:t>
      </w:r>
      <w:proofErr w:type="spellStart"/>
      <w:r>
        <w:t>inn</w:t>
      </w:r>
      <w:proofErr w:type="spellEnd"/>
      <w:r>
        <w:t xml:space="preserve"> der </w:t>
      </w:r>
      <w:proofErr w:type="spellStart"/>
      <w:r>
        <w:t>iugent</w:t>
      </w:r>
      <w:proofErr w:type="spellEnd"/>
      <w:r>
        <w:t xml:space="preserve"> sterben lest,</w:t>
      </w:r>
      <w:r>
        <w:br/>
        <w:t xml:space="preserve">So </w:t>
      </w:r>
      <w:proofErr w:type="spellStart"/>
      <w:r>
        <w:t>darffs</w:t>
      </w:r>
      <w:proofErr w:type="spellEnd"/>
      <w:r>
        <w:t xml:space="preserve"> nicht (wie wir) </w:t>
      </w:r>
      <w:proofErr w:type="spellStart"/>
      <w:r>
        <w:t>trubsal</w:t>
      </w:r>
      <w:proofErr w:type="spellEnd"/>
      <w:r>
        <w:t xml:space="preserve"> sehn,</w:t>
      </w:r>
      <w:r>
        <w:br/>
      </w:r>
      <w:proofErr w:type="spellStart"/>
      <w:r>
        <w:t>ia</w:t>
      </w:r>
      <w:proofErr w:type="spellEnd"/>
      <w:r>
        <w:t xml:space="preserve"> ihm mag nimmer </w:t>
      </w:r>
      <w:proofErr w:type="spellStart"/>
      <w:r>
        <w:t>bas</w:t>
      </w:r>
      <w:proofErr w:type="spellEnd"/>
      <w:r>
        <w:t xml:space="preserve"> </w:t>
      </w:r>
      <w:proofErr w:type="spellStart"/>
      <w:r>
        <w:t>geschehnn</w:t>
      </w:r>
      <w:proofErr w:type="spellEnd"/>
      <w:r>
        <w:t>.</w:t>
      </w:r>
    </w:p>
    <w:p w14:paraId="1B297664" w14:textId="77777777" w:rsidR="00144456" w:rsidRDefault="00144456" w:rsidP="00144456">
      <w:pPr>
        <w:pStyle w:val="StandardWeb"/>
      </w:pPr>
      <w:proofErr w:type="spellStart"/>
      <w:r>
        <w:t>Stierbt</w:t>
      </w:r>
      <w:proofErr w:type="spellEnd"/>
      <w:r>
        <w:t xml:space="preserve"> aber eins </w:t>
      </w:r>
      <w:proofErr w:type="spellStart"/>
      <w:r>
        <w:t>vons</w:t>
      </w:r>
      <w:proofErr w:type="spellEnd"/>
      <w:r>
        <w:t xml:space="preserve"> </w:t>
      </w:r>
      <w:proofErr w:type="spellStart"/>
      <w:r>
        <w:t>teufels</w:t>
      </w:r>
      <w:proofErr w:type="spellEnd"/>
      <w:r>
        <w:t xml:space="preserve"> </w:t>
      </w:r>
      <w:proofErr w:type="spellStart"/>
      <w:r>
        <w:t>heer</w:t>
      </w:r>
      <w:proofErr w:type="spellEnd"/>
      <w:r>
        <w:t>,</w:t>
      </w:r>
      <w:r>
        <w:br/>
        <w:t xml:space="preserve">dem, </w:t>
      </w:r>
      <w:proofErr w:type="spellStart"/>
      <w:r>
        <w:t>wirt</w:t>
      </w:r>
      <w:proofErr w:type="spellEnd"/>
      <w:r>
        <w:t xml:space="preserve"> die helle nicht so schwer,</w:t>
      </w:r>
      <w:r>
        <w:br/>
        <w:t xml:space="preserve">Als dem, </w:t>
      </w:r>
      <w:proofErr w:type="spellStart"/>
      <w:r>
        <w:t>welchs</w:t>
      </w:r>
      <w:proofErr w:type="spellEnd"/>
      <w:r>
        <w:t xml:space="preserve"> lang auf erden bleibt</w:t>
      </w:r>
      <w:r>
        <w:br/>
        <w:t xml:space="preserve">not leidet </w:t>
      </w:r>
      <w:proofErr w:type="spellStart"/>
      <w:r>
        <w:t>vnd</w:t>
      </w:r>
      <w:proofErr w:type="spellEnd"/>
      <w:r>
        <w:t xml:space="preserve"> viel böses treibt.</w:t>
      </w:r>
    </w:p>
    <w:p w14:paraId="20AFA496" w14:textId="77777777" w:rsidR="00144456" w:rsidRDefault="00144456" w:rsidP="00144456">
      <w:pPr>
        <w:pStyle w:val="StandardWeb"/>
      </w:pPr>
      <w:r>
        <w:t xml:space="preserve">Nicht </w:t>
      </w:r>
      <w:proofErr w:type="spellStart"/>
      <w:r>
        <w:t>vber</w:t>
      </w:r>
      <w:proofErr w:type="spellEnd"/>
      <w:r>
        <w:t xml:space="preserve"> den </w:t>
      </w:r>
      <w:proofErr w:type="spellStart"/>
      <w:r>
        <w:t>todt</w:t>
      </w:r>
      <w:proofErr w:type="spellEnd"/>
      <w:r>
        <w:t xml:space="preserve"> der </w:t>
      </w:r>
      <w:proofErr w:type="spellStart"/>
      <w:r>
        <w:t>kinder</w:t>
      </w:r>
      <w:proofErr w:type="spellEnd"/>
      <w:r>
        <w:t>,</w:t>
      </w:r>
      <w:r>
        <w:br/>
      </w:r>
      <w:proofErr w:type="spellStart"/>
      <w:r>
        <w:t>sonder</w:t>
      </w:r>
      <w:proofErr w:type="spellEnd"/>
      <w:r>
        <w:t xml:space="preserve"> </w:t>
      </w:r>
      <w:proofErr w:type="spellStart"/>
      <w:r>
        <w:t>vber</w:t>
      </w:r>
      <w:proofErr w:type="spellEnd"/>
      <w:r>
        <w:t xml:space="preserve"> die </w:t>
      </w:r>
      <w:proofErr w:type="spellStart"/>
      <w:r>
        <w:t>todtsunder</w:t>
      </w:r>
      <w:proofErr w:type="spellEnd"/>
      <w:r>
        <w:t>,</w:t>
      </w:r>
      <w:r>
        <w:br/>
        <w:t xml:space="preserve">Die von </w:t>
      </w:r>
      <w:proofErr w:type="spellStart"/>
      <w:r>
        <w:t>Got</w:t>
      </w:r>
      <w:proofErr w:type="spellEnd"/>
      <w:r>
        <w:t xml:space="preserve"> zur hellen eilen,</w:t>
      </w:r>
      <w:r>
        <w:br/>
      </w:r>
      <w:proofErr w:type="spellStart"/>
      <w:r>
        <w:t>solt</w:t>
      </w:r>
      <w:proofErr w:type="spellEnd"/>
      <w:r>
        <w:t xml:space="preserve"> man </w:t>
      </w:r>
      <w:proofErr w:type="spellStart"/>
      <w:r>
        <w:t>stetz</w:t>
      </w:r>
      <w:proofErr w:type="spellEnd"/>
      <w:r>
        <w:t xml:space="preserve"> weinen </w:t>
      </w:r>
      <w:proofErr w:type="spellStart"/>
      <w:r>
        <w:t>vnd</w:t>
      </w:r>
      <w:proofErr w:type="spellEnd"/>
      <w:r>
        <w:t xml:space="preserve"> heulen.</w:t>
      </w:r>
    </w:p>
    <w:p w14:paraId="0D49C232" w14:textId="77777777" w:rsidR="00144456" w:rsidRDefault="00144456" w:rsidP="00144456">
      <w:pPr>
        <w:pStyle w:val="StandardWeb"/>
      </w:pPr>
      <w:r>
        <w:t xml:space="preserve">Viel </w:t>
      </w:r>
      <w:proofErr w:type="spellStart"/>
      <w:r>
        <w:t>harm</w:t>
      </w:r>
      <w:proofErr w:type="spellEnd"/>
      <w:r>
        <w:t xml:space="preserve">, viel müh </w:t>
      </w:r>
      <w:proofErr w:type="spellStart"/>
      <w:r>
        <w:t>vnd</w:t>
      </w:r>
      <w:proofErr w:type="spellEnd"/>
      <w:r>
        <w:t xml:space="preserve"> </w:t>
      </w:r>
      <w:proofErr w:type="spellStart"/>
      <w:r>
        <w:t>vntugent</w:t>
      </w:r>
      <w:proofErr w:type="spellEnd"/>
      <w:r>
        <w:br/>
      </w:r>
      <w:proofErr w:type="spellStart"/>
      <w:r>
        <w:t>vertzert</w:t>
      </w:r>
      <w:proofErr w:type="spellEnd"/>
      <w:r>
        <w:t xml:space="preserve"> der </w:t>
      </w:r>
      <w:proofErr w:type="spellStart"/>
      <w:r>
        <w:t>todt</w:t>
      </w:r>
      <w:proofErr w:type="spellEnd"/>
      <w:r>
        <w:t xml:space="preserve"> </w:t>
      </w:r>
      <w:proofErr w:type="spellStart"/>
      <w:r>
        <w:t>inn</w:t>
      </w:r>
      <w:proofErr w:type="spellEnd"/>
      <w:r>
        <w:t xml:space="preserve"> der </w:t>
      </w:r>
      <w:proofErr w:type="spellStart"/>
      <w:r>
        <w:t>iugent</w:t>
      </w:r>
      <w:proofErr w:type="spellEnd"/>
      <w:r>
        <w:t>,</w:t>
      </w:r>
      <w:r>
        <w:br/>
      </w:r>
      <w:proofErr w:type="spellStart"/>
      <w:r>
        <w:t>Darumb</w:t>
      </w:r>
      <w:proofErr w:type="spellEnd"/>
      <w:r>
        <w:t xml:space="preserve"> ist besser jung sterben,</w:t>
      </w:r>
      <w:r>
        <w:br/>
        <w:t xml:space="preserve">denn alt werden </w:t>
      </w:r>
      <w:proofErr w:type="spellStart"/>
      <w:r>
        <w:t>vnd</w:t>
      </w:r>
      <w:proofErr w:type="spellEnd"/>
      <w:r>
        <w:t xml:space="preserve"> verderben.</w:t>
      </w:r>
    </w:p>
    <w:p w14:paraId="61ABB860" w14:textId="77777777" w:rsidR="00144456" w:rsidRDefault="00144456" w:rsidP="00144456">
      <w:pPr>
        <w:pStyle w:val="StandardWeb"/>
      </w:pPr>
      <w:r>
        <w:t xml:space="preserve">Wer aber lang </w:t>
      </w:r>
      <w:proofErr w:type="spellStart"/>
      <w:r>
        <w:t>vnnd</w:t>
      </w:r>
      <w:proofErr w:type="spellEnd"/>
      <w:r>
        <w:t xml:space="preserve"> </w:t>
      </w:r>
      <w:proofErr w:type="spellStart"/>
      <w:r>
        <w:t>wol</w:t>
      </w:r>
      <w:proofErr w:type="spellEnd"/>
      <w:r>
        <w:t xml:space="preserve"> lebet,</w:t>
      </w:r>
      <w:r>
        <w:br/>
        <w:t xml:space="preserve">dem willen </w:t>
      </w:r>
      <w:proofErr w:type="spellStart"/>
      <w:r>
        <w:t>Gotes</w:t>
      </w:r>
      <w:proofErr w:type="spellEnd"/>
      <w:r>
        <w:t xml:space="preserve"> nachstrebet,</w:t>
      </w:r>
      <w:r>
        <w:br/>
        <w:t xml:space="preserve">Der </w:t>
      </w:r>
      <w:proofErr w:type="spellStart"/>
      <w:r>
        <w:t>wirt</w:t>
      </w:r>
      <w:proofErr w:type="spellEnd"/>
      <w:r>
        <w:t xml:space="preserve"> auch zu </w:t>
      </w:r>
      <w:proofErr w:type="spellStart"/>
      <w:r>
        <w:t>letzt</w:t>
      </w:r>
      <w:proofErr w:type="spellEnd"/>
      <w:r>
        <w:t xml:space="preserve"> </w:t>
      </w:r>
      <w:proofErr w:type="spellStart"/>
      <w:r>
        <w:t>wol</w:t>
      </w:r>
      <w:proofErr w:type="spellEnd"/>
      <w:r>
        <w:t xml:space="preserve"> sterben</w:t>
      </w:r>
      <w:r>
        <w:br/>
      </w:r>
      <w:proofErr w:type="spellStart"/>
      <w:r>
        <w:t>vnnd</w:t>
      </w:r>
      <w:proofErr w:type="spellEnd"/>
      <w:r>
        <w:t xml:space="preserve"> des </w:t>
      </w:r>
      <w:proofErr w:type="spellStart"/>
      <w:r>
        <w:t>lebens</w:t>
      </w:r>
      <w:proofErr w:type="spellEnd"/>
      <w:r>
        <w:t xml:space="preserve"> </w:t>
      </w:r>
      <w:proofErr w:type="spellStart"/>
      <w:r>
        <w:t>kron</w:t>
      </w:r>
      <w:proofErr w:type="spellEnd"/>
      <w:r>
        <w:t xml:space="preserve"> erwerben.</w:t>
      </w:r>
    </w:p>
    <w:p w14:paraId="13CD2E45" w14:textId="77777777" w:rsidR="00144456" w:rsidRDefault="00144456" w:rsidP="00144456">
      <w:pPr>
        <w:pStyle w:val="StandardWeb"/>
      </w:pPr>
      <w:proofErr w:type="spellStart"/>
      <w:r>
        <w:t>Wol</w:t>
      </w:r>
      <w:proofErr w:type="spellEnd"/>
      <w:r>
        <w:t xml:space="preserve"> dem </w:t>
      </w:r>
      <w:proofErr w:type="spellStart"/>
      <w:r>
        <w:t>menschen</w:t>
      </w:r>
      <w:proofErr w:type="spellEnd"/>
      <w:r>
        <w:t xml:space="preserve">, der Gottes </w:t>
      </w:r>
      <w:proofErr w:type="spellStart"/>
      <w:r>
        <w:t>ioch</w:t>
      </w:r>
      <w:proofErr w:type="spellEnd"/>
      <w:r>
        <w:br/>
        <w:t xml:space="preserve">auf sich </w:t>
      </w:r>
      <w:proofErr w:type="spellStart"/>
      <w:r>
        <w:t>nimpt</w:t>
      </w:r>
      <w:proofErr w:type="spellEnd"/>
      <w:r>
        <w:t xml:space="preserve"> </w:t>
      </w:r>
      <w:proofErr w:type="spellStart"/>
      <w:r>
        <w:t>vnd</w:t>
      </w:r>
      <w:proofErr w:type="spellEnd"/>
      <w:r>
        <w:t xml:space="preserve"> </w:t>
      </w:r>
      <w:proofErr w:type="spellStart"/>
      <w:r>
        <w:t>tregts</w:t>
      </w:r>
      <w:proofErr w:type="spellEnd"/>
      <w:r>
        <w:t xml:space="preserve"> Christo nach,</w:t>
      </w:r>
      <w:r>
        <w:br/>
        <w:t xml:space="preserve">Fecht an bald </w:t>
      </w:r>
      <w:proofErr w:type="spellStart"/>
      <w:r>
        <w:t>inn</w:t>
      </w:r>
      <w:proofErr w:type="spellEnd"/>
      <w:r>
        <w:t xml:space="preserve"> seiner </w:t>
      </w:r>
      <w:proofErr w:type="spellStart"/>
      <w:r>
        <w:t>kintheit</w:t>
      </w:r>
      <w:proofErr w:type="spellEnd"/>
      <w:r>
        <w:t>,</w:t>
      </w:r>
      <w:r>
        <w:br/>
        <w:t xml:space="preserve">denn </w:t>
      </w:r>
      <w:proofErr w:type="spellStart"/>
      <w:r>
        <w:t>einn</w:t>
      </w:r>
      <w:proofErr w:type="spellEnd"/>
      <w:r>
        <w:t xml:space="preserve"> gros lohn ist ihm bereit.</w:t>
      </w:r>
    </w:p>
    <w:p w14:paraId="4174B60D" w14:textId="77777777" w:rsidR="00144456" w:rsidRDefault="00144456" w:rsidP="00144456">
      <w:pPr>
        <w:pStyle w:val="StandardWeb"/>
      </w:pPr>
      <w:r>
        <w:t xml:space="preserve">O Herre, </w:t>
      </w:r>
      <w:proofErr w:type="spellStart"/>
      <w:r>
        <w:t>hilff</w:t>
      </w:r>
      <w:proofErr w:type="spellEnd"/>
      <w:r>
        <w:t>, das wir auch dein</w:t>
      </w:r>
      <w:r>
        <w:br/>
      </w:r>
      <w:proofErr w:type="spellStart"/>
      <w:r>
        <w:t>vnnd</w:t>
      </w:r>
      <w:proofErr w:type="spellEnd"/>
      <w:r>
        <w:t xml:space="preserve"> dir </w:t>
      </w:r>
      <w:proofErr w:type="spellStart"/>
      <w:r>
        <w:t>alltzeit</w:t>
      </w:r>
      <w:proofErr w:type="spellEnd"/>
      <w:r>
        <w:t xml:space="preserve"> gehorsam sein,</w:t>
      </w:r>
      <w:r>
        <w:br/>
        <w:t xml:space="preserve">Bestendig durch deine </w:t>
      </w:r>
      <w:proofErr w:type="spellStart"/>
      <w:r>
        <w:t>warheit</w:t>
      </w:r>
      <w:proofErr w:type="spellEnd"/>
      <w:r>
        <w:br/>
        <w:t xml:space="preserve">aufsteigen zur </w:t>
      </w:r>
      <w:proofErr w:type="spellStart"/>
      <w:r>
        <w:t>freud</w:t>
      </w:r>
      <w:proofErr w:type="spellEnd"/>
      <w:r>
        <w:t xml:space="preserve"> </w:t>
      </w:r>
      <w:proofErr w:type="spellStart"/>
      <w:r>
        <w:t>vnd</w:t>
      </w:r>
      <w:proofErr w:type="spellEnd"/>
      <w:r>
        <w:t xml:space="preserve"> </w:t>
      </w:r>
      <w:proofErr w:type="spellStart"/>
      <w:r>
        <w:t>klarheit</w:t>
      </w:r>
      <w:proofErr w:type="spellEnd"/>
      <w:r>
        <w:t>!</w:t>
      </w:r>
    </w:p>
    <w:p w14:paraId="3578F846" w14:textId="77777777" w:rsidR="00144456" w:rsidRDefault="00144456" w:rsidP="00144456">
      <w:pPr>
        <w:pStyle w:val="berschrift1"/>
      </w:pPr>
      <w:r w:rsidRPr="00032E0E">
        <w:t>Seht heut an, wie der Messias</w:t>
      </w:r>
    </w:p>
    <w:p w14:paraId="7CD97050" w14:textId="77777777" w:rsidR="00144456" w:rsidRDefault="00144456" w:rsidP="00144456">
      <w:pPr>
        <w:pStyle w:val="StandardWeb"/>
      </w:pPr>
      <w:r>
        <w:t>1.) Seht heut an, wie der Messias</w:t>
      </w:r>
      <w:r>
        <w:br/>
        <w:t>Christus auf einem Esel saß,</w:t>
      </w:r>
      <w:r>
        <w:br/>
        <w:t>Und hin reit gen Jerusalem,</w:t>
      </w:r>
      <w:r>
        <w:br/>
        <w:t xml:space="preserve">Das Ihn </w:t>
      </w:r>
      <w:proofErr w:type="spellStart"/>
      <w:r>
        <w:t>annehm</w:t>
      </w:r>
      <w:proofErr w:type="spellEnd"/>
      <w:r>
        <w:t>‘ ihre Gemein‘.</w:t>
      </w:r>
    </w:p>
    <w:p w14:paraId="3CB6B9EE" w14:textId="77777777" w:rsidR="00144456" w:rsidRDefault="00144456" w:rsidP="00144456">
      <w:pPr>
        <w:pStyle w:val="StandardWeb"/>
      </w:pPr>
      <w:r>
        <w:t xml:space="preserve">2.) Welch‘ Ihn danach </w:t>
      </w:r>
      <w:proofErr w:type="spellStart"/>
      <w:r>
        <w:t>ohn</w:t>
      </w:r>
      <w:proofErr w:type="spellEnd"/>
      <w:r>
        <w:t xml:space="preserve"> alle Schuld</w:t>
      </w:r>
      <w:r>
        <w:br/>
        <w:t>Am Ostertag aufopfern sollt‘,</w:t>
      </w:r>
      <w:r>
        <w:br/>
        <w:t>Und zurichten geistlicher Weis</w:t>
      </w:r>
      <w:r>
        <w:br/>
        <w:t>Als ein Osterlamm, uns zur Speis‘.</w:t>
      </w:r>
    </w:p>
    <w:p w14:paraId="4907A585" w14:textId="77777777" w:rsidR="00144456" w:rsidRDefault="00144456" w:rsidP="00144456">
      <w:pPr>
        <w:pStyle w:val="StandardWeb"/>
      </w:pPr>
      <w:r>
        <w:t>3.) Weil Er da auf der Straßen war</w:t>
      </w:r>
      <w:r>
        <w:br/>
        <w:t>Begegnet Ihm ein‘ große Schar,</w:t>
      </w:r>
      <w:r>
        <w:br/>
        <w:t>Die nahm Ihn an mit Lob und Preis,</w:t>
      </w:r>
      <w:r>
        <w:br/>
        <w:t>Ehret Ihn ja mancherlei Weis‘.</w:t>
      </w:r>
    </w:p>
    <w:p w14:paraId="4565B2C9" w14:textId="77777777" w:rsidR="00144456" w:rsidRDefault="00144456" w:rsidP="00144456">
      <w:pPr>
        <w:pStyle w:val="StandardWeb"/>
      </w:pPr>
      <w:r>
        <w:t>4.) Sprechend Gebenedeit ist der,</w:t>
      </w:r>
      <w:r>
        <w:br/>
        <w:t>Der uns kommt ein König einher,</w:t>
      </w:r>
      <w:r>
        <w:br/>
        <w:t>In Namen Gottes, wie David,</w:t>
      </w:r>
      <w:r>
        <w:br/>
        <w:t xml:space="preserve">Preis in der </w:t>
      </w:r>
      <w:proofErr w:type="spellStart"/>
      <w:r>
        <w:t>Höh</w:t>
      </w:r>
      <w:proofErr w:type="spellEnd"/>
      <w:r>
        <w:t>‘, im Himmel Fried!</w:t>
      </w:r>
    </w:p>
    <w:p w14:paraId="6988B032" w14:textId="77777777" w:rsidR="00144456" w:rsidRDefault="00144456" w:rsidP="00144456">
      <w:pPr>
        <w:pStyle w:val="StandardWeb"/>
      </w:pPr>
      <w:r>
        <w:t xml:space="preserve">5.) </w:t>
      </w:r>
      <w:proofErr w:type="spellStart"/>
      <w:r>
        <w:t>Gelück</w:t>
      </w:r>
      <w:proofErr w:type="spellEnd"/>
      <w:r>
        <w:t xml:space="preserve"> und Heil sei Davids Sohn,</w:t>
      </w:r>
      <w:r>
        <w:br/>
        <w:t>Und gebenedeit sei sein Thron,</w:t>
      </w:r>
      <w:r>
        <w:br/>
        <w:t>Lob sei dem König Israel</w:t>
      </w:r>
      <w:r>
        <w:br/>
        <w:t>Und uns unter ihm Fried‘ und Heil!</w:t>
      </w:r>
    </w:p>
    <w:p w14:paraId="3BDC4C93" w14:textId="77777777" w:rsidR="00144456" w:rsidRDefault="00144456" w:rsidP="00144456">
      <w:pPr>
        <w:pStyle w:val="StandardWeb"/>
      </w:pPr>
      <w:r>
        <w:t>6.) Mit Zweigen Ihm zu Lob und Ehr‘</w:t>
      </w:r>
      <w:r>
        <w:br/>
        <w:t>Ging um Ihn her ein großer Heer,</w:t>
      </w:r>
      <w:r>
        <w:br/>
        <w:t xml:space="preserve">Das preiset Ihn </w:t>
      </w:r>
      <w:proofErr w:type="spellStart"/>
      <w:r>
        <w:t>ohn</w:t>
      </w:r>
      <w:proofErr w:type="spellEnd"/>
      <w:r>
        <w:t>‘ Unterlass,</w:t>
      </w:r>
      <w:r>
        <w:br/>
        <w:t>Warf Zweig‘ und Kleider auf die Straß‘.</w:t>
      </w:r>
    </w:p>
    <w:p w14:paraId="0D727826" w14:textId="77777777" w:rsidR="00144456" w:rsidRDefault="00144456" w:rsidP="00144456">
      <w:pPr>
        <w:pStyle w:val="StandardWeb"/>
      </w:pPr>
      <w:r>
        <w:t>7.) Das verdross die Schriftklugen sehr,</w:t>
      </w:r>
      <w:r>
        <w:br/>
        <w:t>Den‘ sagt er ‚Ist euch das so schwer?</w:t>
      </w:r>
      <w:r>
        <w:br/>
        <w:t>Ich sag euch, schweiget die Gemein‘,</w:t>
      </w:r>
      <w:r>
        <w:br/>
        <w:t>So preisen mich so bald die Stein‘.‘</w:t>
      </w:r>
    </w:p>
    <w:p w14:paraId="7B780DFC" w14:textId="77777777" w:rsidR="00144456" w:rsidRDefault="00144456" w:rsidP="00144456">
      <w:pPr>
        <w:pStyle w:val="StandardWeb"/>
      </w:pPr>
      <w:r>
        <w:t xml:space="preserve">8.) Da Er aber die Stadt </w:t>
      </w:r>
      <w:proofErr w:type="spellStart"/>
      <w:r>
        <w:t>ansach</w:t>
      </w:r>
      <w:proofErr w:type="spellEnd"/>
      <w:r>
        <w:t>,</w:t>
      </w:r>
      <w:r>
        <w:br/>
        <w:t>Weinet Er über sie, und sprach</w:t>
      </w:r>
      <w:r>
        <w:br/>
        <w:t>‚Wer dir, das du nicht hast erkannt</w:t>
      </w:r>
      <w:r>
        <w:br/>
        <w:t>Deinen Heimsucher und Heiland!‘</w:t>
      </w:r>
    </w:p>
    <w:p w14:paraId="47BD87FD" w14:textId="77777777" w:rsidR="00144456" w:rsidRDefault="00144456" w:rsidP="00144456">
      <w:pPr>
        <w:pStyle w:val="StandardWeb"/>
      </w:pPr>
      <w:r>
        <w:t>9.) Und Er kam gen Jerusalem,</w:t>
      </w:r>
      <w:r>
        <w:br/>
      </w:r>
      <w:proofErr w:type="spellStart"/>
      <w:r>
        <w:t>Dess</w:t>
      </w:r>
      <w:proofErr w:type="spellEnd"/>
      <w:r>
        <w:t>‘ regt sich die ganze Gemein‘.</w:t>
      </w:r>
      <w:r>
        <w:br/>
        <w:t>Auf das ging Er ins Gottes Haus,</w:t>
      </w:r>
      <w:r>
        <w:br/>
        <w:t xml:space="preserve">Treibt Wechsler und </w:t>
      </w:r>
      <w:proofErr w:type="spellStart"/>
      <w:r>
        <w:t>Hantierer</w:t>
      </w:r>
      <w:proofErr w:type="spellEnd"/>
      <w:r>
        <w:t xml:space="preserve"> aus.</w:t>
      </w:r>
    </w:p>
    <w:p w14:paraId="4D16D019" w14:textId="77777777" w:rsidR="00144456" w:rsidRDefault="00144456" w:rsidP="00144456">
      <w:pPr>
        <w:pStyle w:val="StandardWeb"/>
      </w:pPr>
      <w:r>
        <w:t>10.) Dann macht Er viel‘ Kranke gesund,</w:t>
      </w:r>
      <w:r>
        <w:br/>
        <w:t>Und tat auf seinen göttlichen Mund,</w:t>
      </w:r>
      <w:r>
        <w:br/>
        <w:t>Lehret bis am den Abend hin,</w:t>
      </w:r>
      <w:r>
        <w:br/>
        <w:t>Ging danach gen Bethanien.</w:t>
      </w:r>
    </w:p>
    <w:p w14:paraId="7F3A2B17" w14:textId="77777777" w:rsidR="00144456" w:rsidRDefault="00144456" w:rsidP="00144456">
      <w:pPr>
        <w:pStyle w:val="StandardWeb"/>
      </w:pPr>
      <w:r>
        <w:t>11.) Am Montag, als Er wiederkam</w:t>
      </w:r>
      <w:r>
        <w:br/>
        <w:t xml:space="preserve">Und </w:t>
      </w:r>
      <w:proofErr w:type="spellStart"/>
      <w:r>
        <w:t>hatt</w:t>
      </w:r>
      <w:proofErr w:type="spellEnd"/>
      <w:r>
        <w:t>‘ verflucht ein‘ Feigenbaum,</w:t>
      </w:r>
      <w:r>
        <w:br/>
        <w:t>Macht sich an Ihn das gleißend‘ Heer,</w:t>
      </w:r>
      <w:r>
        <w:br/>
      </w:r>
      <w:proofErr w:type="spellStart"/>
      <w:r>
        <w:t>Konnt</w:t>
      </w:r>
      <w:proofErr w:type="spellEnd"/>
      <w:r>
        <w:t>‘ doch nicht dämpfen seine Lehr‘.</w:t>
      </w:r>
    </w:p>
    <w:p w14:paraId="759413A7" w14:textId="77777777" w:rsidR="00144456" w:rsidRDefault="00144456" w:rsidP="00144456">
      <w:pPr>
        <w:pStyle w:val="StandardWeb"/>
      </w:pPr>
      <w:r>
        <w:t xml:space="preserve">12.) Am Dienstag </w:t>
      </w:r>
      <w:proofErr w:type="spellStart"/>
      <w:r>
        <w:t>tät’s</w:t>
      </w:r>
      <w:proofErr w:type="spellEnd"/>
      <w:r>
        <w:t xml:space="preserve"> noch </w:t>
      </w:r>
      <w:proofErr w:type="spellStart"/>
      <w:r>
        <w:t>größern</w:t>
      </w:r>
      <w:proofErr w:type="spellEnd"/>
      <w:r>
        <w:t xml:space="preserve"> Fleiß,</w:t>
      </w:r>
      <w:r>
        <w:br/>
        <w:t>Es hat sein aber wenig Preis,</w:t>
      </w:r>
      <w:r>
        <w:br/>
        <w:t xml:space="preserve">Denn Jesus </w:t>
      </w:r>
      <w:proofErr w:type="spellStart"/>
      <w:r>
        <w:t>strafet’s</w:t>
      </w:r>
      <w:proofErr w:type="spellEnd"/>
      <w:r>
        <w:t xml:space="preserve"> offenbar</w:t>
      </w:r>
      <w:r>
        <w:br/>
        <w:t>Und vermaledeit’s ganz und gar.</w:t>
      </w:r>
    </w:p>
    <w:p w14:paraId="4CC2E913" w14:textId="77777777" w:rsidR="00144456" w:rsidRDefault="00144456" w:rsidP="00144456">
      <w:pPr>
        <w:pStyle w:val="StandardWeb"/>
      </w:pPr>
      <w:r>
        <w:t>13.) Ging weg, und kam nicht wieder hin,</w:t>
      </w:r>
      <w:r>
        <w:br/>
        <w:t>Sie aber, ganz ergrimmt auf Ihn,</w:t>
      </w:r>
      <w:r>
        <w:br/>
        <w:t>Liefen am Mittwoch früh zum Rat,</w:t>
      </w:r>
      <w:r>
        <w:br/>
        <w:t>Standen mit List nach seinem Tod.</w:t>
      </w:r>
    </w:p>
    <w:p w14:paraId="6C745E08" w14:textId="77777777" w:rsidR="00144456" w:rsidRDefault="00144456" w:rsidP="00144456">
      <w:pPr>
        <w:pStyle w:val="StandardWeb"/>
      </w:pPr>
      <w:r>
        <w:t>14.) Da kam Judas auf ihren Plan,</w:t>
      </w:r>
      <w:r>
        <w:br/>
        <w:t>Bot ihn‘ sein Herrn und Meister an,</w:t>
      </w:r>
      <w:r>
        <w:br/>
        <w:t>Nahm von ihn‘ dreißig Silberling,</w:t>
      </w:r>
      <w:r>
        <w:br/>
        <w:t>Und tat an Ihm so böse Ding:</w:t>
      </w:r>
    </w:p>
    <w:p w14:paraId="47485AD5" w14:textId="77777777" w:rsidR="00144456" w:rsidRDefault="00144456" w:rsidP="00144456">
      <w:pPr>
        <w:pStyle w:val="StandardWeb"/>
      </w:pPr>
      <w:r>
        <w:t xml:space="preserve">15.) Am </w:t>
      </w:r>
      <w:proofErr w:type="spellStart"/>
      <w:r>
        <w:t>Donn’rstag</w:t>
      </w:r>
      <w:proofErr w:type="spellEnd"/>
      <w:r>
        <w:t xml:space="preserve"> in d‘ stille Nacht</w:t>
      </w:r>
      <w:r>
        <w:br/>
        <w:t>Gab er Jesum in ihre Macht,</w:t>
      </w:r>
      <w:r>
        <w:br/>
        <w:t xml:space="preserve">Welchen sie am Freitag </w:t>
      </w:r>
      <w:proofErr w:type="spellStart"/>
      <w:r>
        <w:t>geschlacht</w:t>
      </w:r>
      <w:proofErr w:type="spellEnd"/>
      <w:r>
        <w:br/>
        <w:t xml:space="preserve">Zum </w:t>
      </w:r>
      <w:proofErr w:type="spellStart"/>
      <w:r>
        <w:t>Osterlämmlein</w:t>
      </w:r>
      <w:proofErr w:type="spellEnd"/>
      <w:r>
        <w:t xml:space="preserve"> </w:t>
      </w:r>
      <w:proofErr w:type="spellStart"/>
      <w:r>
        <w:t>ha’n</w:t>
      </w:r>
      <w:proofErr w:type="spellEnd"/>
      <w:r>
        <w:t xml:space="preserve"> gemacht.</w:t>
      </w:r>
    </w:p>
    <w:p w14:paraId="3DD17605" w14:textId="77777777" w:rsidR="00144456" w:rsidRDefault="00144456" w:rsidP="00144456">
      <w:pPr>
        <w:pStyle w:val="StandardWeb"/>
      </w:pPr>
      <w:r>
        <w:t xml:space="preserve">16.) O </w:t>
      </w:r>
      <w:proofErr w:type="spellStart"/>
      <w:r>
        <w:t>Lämmlein</w:t>
      </w:r>
      <w:proofErr w:type="spellEnd"/>
      <w:r>
        <w:t xml:space="preserve"> Gottes, Jesus Christ,</w:t>
      </w:r>
      <w:r>
        <w:br/>
        <w:t>Weil du für uns gestorben bist,</w:t>
      </w:r>
      <w:r>
        <w:br/>
        <w:t>Nimm weg all‘ unser‘ Missetat</w:t>
      </w:r>
      <w:r>
        <w:br/>
        <w:t>Und steh bei uns in aller Not.</w:t>
      </w:r>
    </w:p>
    <w:p w14:paraId="27A97316" w14:textId="77777777" w:rsidR="00144456" w:rsidRDefault="00144456" w:rsidP="00144456">
      <w:pPr>
        <w:pStyle w:val="berschrift1"/>
      </w:pPr>
      <w:proofErr w:type="spellStart"/>
      <w:r>
        <w:t>SIngen</w:t>
      </w:r>
      <w:proofErr w:type="spellEnd"/>
      <w:r>
        <w:t xml:space="preserve"> wir </w:t>
      </w:r>
      <w:proofErr w:type="spellStart"/>
      <w:r>
        <w:t>frölich</w:t>
      </w:r>
      <w:proofErr w:type="spellEnd"/>
      <w:r>
        <w:t xml:space="preserve"> alle </w:t>
      </w:r>
      <w:proofErr w:type="spellStart"/>
      <w:r>
        <w:t>sampt</w:t>
      </w:r>
      <w:proofErr w:type="spellEnd"/>
    </w:p>
    <w:p w14:paraId="2AB0E198" w14:textId="77777777" w:rsidR="00144456" w:rsidRPr="00B43843" w:rsidRDefault="00144456" w:rsidP="00144456">
      <w:pPr>
        <w:rPr>
          <w:b/>
        </w:rPr>
      </w:pPr>
      <w:proofErr w:type="spellStart"/>
      <w:r w:rsidRPr="00B43843">
        <w:rPr>
          <w:b/>
        </w:rPr>
        <w:t>Victime</w:t>
      </w:r>
      <w:proofErr w:type="spellEnd"/>
      <w:r w:rsidRPr="00B43843">
        <w:rPr>
          <w:b/>
        </w:rPr>
        <w:t xml:space="preserve"> </w:t>
      </w:r>
      <w:proofErr w:type="spellStart"/>
      <w:r w:rsidRPr="00B43843">
        <w:rPr>
          <w:b/>
        </w:rPr>
        <w:t>Pascali</w:t>
      </w:r>
      <w:proofErr w:type="spellEnd"/>
      <w:r w:rsidRPr="00B43843">
        <w:rPr>
          <w:b/>
        </w:rPr>
        <w:t xml:space="preserve"> </w:t>
      </w:r>
      <w:proofErr w:type="spellStart"/>
      <w:r w:rsidRPr="00B43843">
        <w:rPr>
          <w:b/>
        </w:rPr>
        <w:t>laudes</w:t>
      </w:r>
      <w:proofErr w:type="spellEnd"/>
    </w:p>
    <w:p w14:paraId="5ECB4C73" w14:textId="77777777" w:rsidR="00144456" w:rsidRDefault="00144456" w:rsidP="00144456">
      <w:pPr>
        <w:pStyle w:val="StandardWeb"/>
      </w:pPr>
      <w:proofErr w:type="spellStart"/>
      <w:r>
        <w:t>SIngen</w:t>
      </w:r>
      <w:proofErr w:type="spellEnd"/>
      <w:r>
        <w:t xml:space="preserve"> wir </w:t>
      </w:r>
      <w:proofErr w:type="spellStart"/>
      <w:r>
        <w:t>frölich</w:t>
      </w:r>
      <w:proofErr w:type="spellEnd"/>
      <w:r>
        <w:t xml:space="preserve"> alle </w:t>
      </w:r>
      <w:proofErr w:type="spellStart"/>
      <w:r>
        <w:t>sampt</w:t>
      </w:r>
      <w:proofErr w:type="spellEnd"/>
      <w:r>
        <w:t>,</w:t>
      </w:r>
      <w:r>
        <w:br/>
        <w:t xml:space="preserve">lobend unser </w:t>
      </w:r>
      <w:proofErr w:type="spellStart"/>
      <w:r>
        <w:t>Osterlamb</w:t>
      </w:r>
      <w:proofErr w:type="spellEnd"/>
      <w:r>
        <w:t>!</w:t>
      </w:r>
    </w:p>
    <w:p w14:paraId="3840B583" w14:textId="77777777" w:rsidR="00144456" w:rsidRDefault="00144456" w:rsidP="00144456">
      <w:pPr>
        <w:pStyle w:val="StandardWeb"/>
      </w:pPr>
      <w:r>
        <w:t>Christus, unschuldig befunden,</w:t>
      </w:r>
      <w:r>
        <w:br/>
        <w:t>ward als ein Lamb gebunden</w:t>
      </w:r>
      <w:r>
        <w:br/>
        <w:t>und am Creutz gestochen,</w:t>
      </w:r>
      <w:r>
        <w:br/>
        <w:t xml:space="preserve">nicht </w:t>
      </w:r>
      <w:proofErr w:type="spellStart"/>
      <w:r>
        <w:t>zubrochen</w:t>
      </w:r>
      <w:proofErr w:type="spellEnd"/>
      <w:r>
        <w:t>.</w:t>
      </w:r>
      <w:r>
        <w:br/>
        <w:t xml:space="preserve">Der </w:t>
      </w:r>
      <w:proofErr w:type="spellStart"/>
      <w:r>
        <w:t>tod</w:t>
      </w:r>
      <w:proofErr w:type="spellEnd"/>
      <w:r>
        <w:t xml:space="preserve"> </w:t>
      </w:r>
      <w:proofErr w:type="spellStart"/>
      <w:r>
        <w:t>wolt</w:t>
      </w:r>
      <w:proofErr w:type="spellEnd"/>
      <w:r>
        <w:t xml:space="preserve"> </w:t>
      </w:r>
      <w:proofErr w:type="spellStart"/>
      <w:r>
        <w:t>dz</w:t>
      </w:r>
      <w:proofErr w:type="spellEnd"/>
      <w:r>
        <w:t xml:space="preserve"> leben </w:t>
      </w:r>
      <w:proofErr w:type="spellStart"/>
      <w:r>
        <w:t>dempffen</w:t>
      </w:r>
      <w:proofErr w:type="spellEnd"/>
      <w:r>
        <w:t>,</w:t>
      </w:r>
      <w:r>
        <w:br/>
      </w:r>
      <w:proofErr w:type="spellStart"/>
      <w:r>
        <w:t>fieng</w:t>
      </w:r>
      <w:proofErr w:type="spellEnd"/>
      <w:r>
        <w:t xml:space="preserve"> an, mit </w:t>
      </w:r>
      <w:proofErr w:type="spellStart"/>
      <w:r>
        <w:t>jm</w:t>
      </w:r>
      <w:proofErr w:type="spellEnd"/>
      <w:r>
        <w:t xml:space="preserve"> zu </w:t>
      </w:r>
      <w:proofErr w:type="spellStart"/>
      <w:r>
        <w:t>kempffen</w:t>
      </w:r>
      <w:proofErr w:type="spellEnd"/>
      <w:r>
        <w:br/>
        <w:t xml:space="preserve">und ward </w:t>
      </w:r>
      <w:proofErr w:type="spellStart"/>
      <w:r>
        <w:t>uberwunden</w:t>
      </w:r>
      <w:proofErr w:type="spellEnd"/>
      <w:r>
        <w:br/>
        <w:t>und verschlungen.</w:t>
      </w:r>
    </w:p>
    <w:p w14:paraId="25804559" w14:textId="77777777" w:rsidR="00144456" w:rsidRDefault="00144456" w:rsidP="00144456">
      <w:pPr>
        <w:pStyle w:val="StandardWeb"/>
      </w:pPr>
      <w:r>
        <w:t xml:space="preserve">Christus </w:t>
      </w:r>
      <w:proofErr w:type="spellStart"/>
      <w:r>
        <w:t>steyg</w:t>
      </w:r>
      <w:proofErr w:type="spellEnd"/>
      <w:r>
        <w:t xml:space="preserve"> zur Hellen</w:t>
      </w:r>
      <w:r>
        <w:br/>
      </w:r>
      <w:proofErr w:type="spellStart"/>
      <w:r>
        <w:t>inn</w:t>
      </w:r>
      <w:proofErr w:type="spellEnd"/>
      <w:r>
        <w:t xml:space="preserve"> die untersten stellen,</w:t>
      </w:r>
      <w:r>
        <w:br/>
        <w:t xml:space="preserve">da die </w:t>
      </w:r>
      <w:proofErr w:type="spellStart"/>
      <w:r>
        <w:t>Altuäter</w:t>
      </w:r>
      <w:proofErr w:type="spellEnd"/>
      <w:r>
        <w:t xml:space="preserve"> gefangen</w:t>
      </w:r>
      <w:r>
        <w:br/>
        <w:t xml:space="preserve">sein warteten mit </w:t>
      </w:r>
      <w:proofErr w:type="spellStart"/>
      <w:r>
        <w:t>grossem</w:t>
      </w:r>
      <w:proofErr w:type="spellEnd"/>
      <w:r>
        <w:t xml:space="preserve"> verlangen.</w:t>
      </w:r>
      <w:r>
        <w:br/>
        <w:t xml:space="preserve">Da </w:t>
      </w:r>
      <w:proofErr w:type="spellStart"/>
      <w:r>
        <w:t>grieff</w:t>
      </w:r>
      <w:proofErr w:type="spellEnd"/>
      <w:r>
        <w:t xml:space="preserve"> er den feind an</w:t>
      </w:r>
      <w:r>
        <w:br/>
        <w:t xml:space="preserve">und band den </w:t>
      </w:r>
      <w:proofErr w:type="spellStart"/>
      <w:r>
        <w:t>gerüsten</w:t>
      </w:r>
      <w:proofErr w:type="spellEnd"/>
      <w:r>
        <w:t xml:space="preserve"> man,</w:t>
      </w:r>
      <w:r>
        <w:br/>
      </w:r>
      <w:proofErr w:type="spellStart"/>
      <w:r>
        <w:t>nam</w:t>
      </w:r>
      <w:proofErr w:type="spellEnd"/>
      <w:r>
        <w:t xml:space="preserve"> </w:t>
      </w:r>
      <w:proofErr w:type="spellStart"/>
      <w:r>
        <w:t>jm</w:t>
      </w:r>
      <w:proofErr w:type="spellEnd"/>
      <w:r>
        <w:t xml:space="preserve"> </w:t>
      </w:r>
      <w:proofErr w:type="spellStart"/>
      <w:r>
        <w:t>seinn</w:t>
      </w:r>
      <w:proofErr w:type="spellEnd"/>
      <w:r>
        <w:t xml:space="preserve"> </w:t>
      </w:r>
      <w:proofErr w:type="spellStart"/>
      <w:r>
        <w:t>harnisch</w:t>
      </w:r>
      <w:proofErr w:type="spellEnd"/>
      <w:r>
        <w:t xml:space="preserve"> und </w:t>
      </w:r>
      <w:proofErr w:type="spellStart"/>
      <w:r>
        <w:t>haußrat</w:t>
      </w:r>
      <w:proofErr w:type="spellEnd"/>
      <w:r>
        <w:br/>
        <w:t>und sieget als ein gewaltiger Gott.</w:t>
      </w:r>
    </w:p>
    <w:p w14:paraId="44F12A3E" w14:textId="77777777" w:rsidR="00144456" w:rsidRDefault="00144456" w:rsidP="00144456">
      <w:pPr>
        <w:pStyle w:val="StandardWeb"/>
      </w:pPr>
      <w:r>
        <w:t xml:space="preserve">Nu ist er vom Tod erstanden und lebet </w:t>
      </w:r>
      <w:proofErr w:type="spellStart"/>
      <w:r>
        <w:t>inn</w:t>
      </w:r>
      <w:proofErr w:type="spellEnd"/>
      <w:r>
        <w:t xml:space="preserve"> </w:t>
      </w:r>
      <w:proofErr w:type="spellStart"/>
      <w:r>
        <w:t>klarheyt</w:t>
      </w:r>
      <w:proofErr w:type="spellEnd"/>
      <w:r>
        <w:t>,</w:t>
      </w:r>
      <w:r>
        <w:br/>
      </w:r>
      <w:proofErr w:type="spellStart"/>
      <w:r>
        <w:t>teylet</w:t>
      </w:r>
      <w:proofErr w:type="spellEnd"/>
      <w:r>
        <w:t xml:space="preserve"> mit uns seine </w:t>
      </w:r>
      <w:proofErr w:type="spellStart"/>
      <w:r>
        <w:t>gnade</w:t>
      </w:r>
      <w:proofErr w:type="spellEnd"/>
      <w:r>
        <w:t xml:space="preserve"> und </w:t>
      </w:r>
      <w:proofErr w:type="spellStart"/>
      <w:r>
        <w:t>warheyt</w:t>
      </w:r>
      <w:proofErr w:type="spellEnd"/>
      <w:r>
        <w:t>.</w:t>
      </w:r>
      <w:r>
        <w:br/>
        <w:t xml:space="preserve">O Christe, des Todes und der Hellen </w:t>
      </w:r>
      <w:proofErr w:type="spellStart"/>
      <w:r>
        <w:t>uberwinder</w:t>
      </w:r>
      <w:proofErr w:type="spellEnd"/>
      <w:r>
        <w:t>,</w:t>
      </w:r>
      <w:r>
        <w:br/>
        <w:t>erbarm dich heut aller armen Sünder!</w:t>
      </w:r>
    </w:p>
    <w:p w14:paraId="72EE6E3A" w14:textId="77777777" w:rsidR="00144456" w:rsidRDefault="00144456" w:rsidP="00144456">
      <w:pPr>
        <w:pStyle w:val="StandardWeb"/>
      </w:pPr>
      <w:proofErr w:type="spellStart"/>
      <w:r>
        <w:t>Hilff</w:t>
      </w:r>
      <w:proofErr w:type="spellEnd"/>
      <w:r>
        <w:t xml:space="preserve">, das sie von </w:t>
      </w:r>
      <w:proofErr w:type="spellStart"/>
      <w:r>
        <w:t>sünden</w:t>
      </w:r>
      <w:proofErr w:type="spellEnd"/>
      <w:r>
        <w:t xml:space="preserve"> </w:t>
      </w:r>
      <w:proofErr w:type="spellStart"/>
      <w:r>
        <w:t>auffstehn</w:t>
      </w:r>
      <w:proofErr w:type="spellEnd"/>
      <w:r>
        <w:br/>
        <w:t xml:space="preserve">und </w:t>
      </w:r>
      <w:proofErr w:type="spellStart"/>
      <w:r>
        <w:t>inn</w:t>
      </w:r>
      <w:proofErr w:type="spellEnd"/>
      <w:r>
        <w:t xml:space="preserve"> ein </w:t>
      </w:r>
      <w:proofErr w:type="spellStart"/>
      <w:r>
        <w:t>newes</w:t>
      </w:r>
      <w:proofErr w:type="spellEnd"/>
      <w:r>
        <w:t xml:space="preserve"> leben </w:t>
      </w:r>
      <w:proofErr w:type="spellStart"/>
      <w:r>
        <w:t>gehn</w:t>
      </w:r>
      <w:proofErr w:type="spellEnd"/>
      <w:r>
        <w:t>! Alleluja!</w:t>
      </w:r>
    </w:p>
    <w:p w14:paraId="4007A1E1" w14:textId="77777777" w:rsidR="00144456" w:rsidRDefault="00144456" w:rsidP="00144456">
      <w:pPr>
        <w:pStyle w:val="berschrift1"/>
      </w:pPr>
      <w:r w:rsidRPr="00B43843">
        <w:t xml:space="preserve">SO last uns den </w:t>
      </w:r>
      <w:proofErr w:type="spellStart"/>
      <w:r w:rsidRPr="00B43843">
        <w:t>leyb</w:t>
      </w:r>
      <w:proofErr w:type="spellEnd"/>
      <w:r w:rsidRPr="00B43843">
        <w:t xml:space="preserve"> behalten</w:t>
      </w:r>
    </w:p>
    <w:p w14:paraId="7FDA037C" w14:textId="77777777" w:rsidR="00144456" w:rsidRDefault="00144456" w:rsidP="00144456">
      <w:pPr>
        <w:pStyle w:val="StandardWeb"/>
      </w:pPr>
      <w:r>
        <w:t xml:space="preserve">SO last uns den </w:t>
      </w:r>
      <w:proofErr w:type="spellStart"/>
      <w:r>
        <w:t>leyb</w:t>
      </w:r>
      <w:proofErr w:type="spellEnd"/>
      <w:r>
        <w:t xml:space="preserve"> behalten</w:t>
      </w:r>
      <w:r>
        <w:br/>
        <w:t>und Gott seiner Seelen walten,</w:t>
      </w:r>
      <w:r>
        <w:br/>
        <w:t>Er allein wird sie versorgen</w:t>
      </w:r>
      <w:r>
        <w:br/>
        <w:t xml:space="preserve">nach seinem </w:t>
      </w:r>
      <w:proofErr w:type="spellStart"/>
      <w:r>
        <w:t>Radt</w:t>
      </w:r>
      <w:proofErr w:type="spellEnd"/>
      <w:r>
        <w:t>, uns verborgen</w:t>
      </w:r>
    </w:p>
    <w:p w14:paraId="69C4A893" w14:textId="77777777" w:rsidR="00144456" w:rsidRDefault="00144456" w:rsidP="00144456">
      <w:pPr>
        <w:pStyle w:val="StandardWeb"/>
      </w:pPr>
      <w:r>
        <w:t xml:space="preserve">Do hoffen wir und </w:t>
      </w:r>
      <w:proofErr w:type="spellStart"/>
      <w:r>
        <w:t>vertrawen</w:t>
      </w:r>
      <w:proofErr w:type="spellEnd"/>
      <w:r>
        <w:t>,</w:t>
      </w:r>
      <w:r>
        <w:br/>
        <w:t xml:space="preserve">das wir uns noch werden </w:t>
      </w:r>
      <w:proofErr w:type="spellStart"/>
      <w:r>
        <w:t>schawen</w:t>
      </w:r>
      <w:proofErr w:type="spellEnd"/>
      <w:r>
        <w:t>,</w:t>
      </w:r>
      <w:r>
        <w:br/>
        <w:t xml:space="preserve">Wenn wir </w:t>
      </w:r>
      <w:proofErr w:type="spellStart"/>
      <w:r>
        <w:t>erstehn</w:t>
      </w:r>
      <w:proofErr w:type="spellEnd"/>
      <w:r>
        <w:t xml:space="preserve"> von der erden</w:t>
      </w:r>
      <w:r>
        <w:br/>
        <w:t xml:space="preserve">und für Gericht </w:t>
      </w:r>
      <w:proofErr w:type="spellStart"/>
      <w:r>
        <w:t>tretten</w:t>
      </w:r>
      <w:proofErr w:type="spellEnd"/>
      <w:r>
        <w:t xml:space="preserve"> werden.</w:t>
      </w:r>
    </w:p>
    <w:p w14:paraId="38840B69" w14:textId="77777777" w:rsidR="00144456" w:rsidRDefault="00144456" w:rsidP="00144456">
      <w:pPr>
        <w:pStyle w:val="StandardWeb"/>
      </w:pPr>
      <w:r>
        <w:t xml:space="preserve">Nu schlaff, </w:t>
      </w:r>
      <w:proofErr w:type="spellStart"/>
      <w:r>
        <w:t>biß</w:t>
      </w:r>
      <w:proofErr w:type="spellEnd"/>
      <w:r>
        <w:t xml:space="preserve"> dir Gott und allen</w:t>
      </w:r>
      <w:r>
        <w:br/>
        <w:t>seine Posaun lest erschallen,</w:t>
      </w:r>
      <w:r>
        <w:br/>
        <w:t xml:space="preserve">Das </w:t>
      </w:r>
      <w:proofErr w:type="spellStart"/>
      <w:r>
        <w:t>offentlich</w:t>
      </w:r>
      <w:proofErr w:type="spellEnd"/>
      <w:r>
        <w:t xml:space="preserve"> </w:t>
      </w:r>
      <w:proofErr w:type="spellStart"/>
      <w:r>
        <w:t>werd</w:t>
      </w:r>
      <w:proofErr w:type="spellEnd"/>
      <w:r>
        <w:t xml:space="preserve"> gelesen,</w:t>
      </w:r>
      <w:r>
        <w:br/>
        <w:t xml:space="preserve">was hie </w:t>
      </w:r>
      <w:proofErr w:type="spellStart"/>
      <w:r>
        <w:t>heymlich</w:t>
      </w:r>
      <w:proofErr w:type="spellEnd"/>
      <w:r>
        <w:t xml:space="preserve"> ist gewesen.</w:t>
      </w:r>
    </w:p>
    <w:p w14:paraId="3CB68639" w14:textId="77777777" w:rsidR="00144456" w:rsidRDefault="00144456" w:rsidP="00144456">
      <w:pPr>
        <w:pStyle w:val="StandardWeb"/>
      </w:pPr>
      <w:r>
        <w:t xml:space="preserve">Gott </w:t>
      </w:r>
      <w:proofErr w:type="spellStart"/>
      <w:r>
        <w:t>helff</w:t>
      </w:r>
      <w:proofErr w:type="spellEnd"/>
      <w:r>
        <w:t xml:space="preserve"> uns, das wir alle gleich</w:t>
      </w:r>
      <w:r>
        <w:br/>
      </w:r>
      <w:proofErr w:type="spellStart"/>
      <w:r>
        <w:t>jm</w:t>
      </w:r>
      <w:proofErr w:type="spellEnd"/>
      <w:r>
        <w:t xml:space="preserve"> glauben leben </w:t>
      </w:r>
      <w:proofErr w:type="spellStart"/>
      <w:r>
        <w:t>tugentreich</w:t>
      </w:r>
      <w:proofErr w:type="spellEnd"/>
      <w:r>
        <w:t>,</w:t>
      </w:r>
      <w:r>
        <w:br/>
        <w:t xml:space="preserve">Darnach </w:t>
      </w:r>
      <w:proofErr w:type="spellStart"/>
      <w:r>
        <w:t>frölich</w:t>
      </w:r>
      <w:proofErr w:type="spellEnd"/>
      <w:r>
        <w:t xml:space="preserve"> von hinnen </w:t>
      </w:r>
      <w:proofErr w:type="spellStart"/>
      <w:r>
        <w:t>gehn</w:t>
      </w:r>
      <w:proofErr w:type="spellEnd"/>
      <w:r>
        <w:br/>
        <w:t xml:space="preserve">und für seinem </w:t>
      </w:r>
      <w:proofErr w:type="spellStart"/>
      <w:r>
        <w:t>richtstul</w:t>
      </w:r>
      <w:proofErr w:type="spellEnd"/>
      <w:r>
        <w:t xml:space="preserve"> </w:t>
      </w:r>
      <w:proofErr w:type="spellStart"/>
      <w:r>
        <w:t>wolstehn</w:t>
      </w:r>
      <w:proofErr w:type="spellEnd"/>
      <w:r>
        <w:t>. Amen.</w:t>
      </w:r>
    </w:p>
    <w:p w14:paraId="414812B2" w14:textId="77777777" w:rsidR="00144456" w:rsidRDefault="00144456" w:rsidP="00144456">
      <w:pPr>
        <w:pStyle w:val="berschrift1"/>
      </w:pPr>
      <w:r w:rsidRPr="00406A6F">
        <w:t xml:space="preserve">Vater </w:t>
      </w:r>
      <w:proofErr w:type="spellStart"/>
      <w:r w:rsidRPr="00406A6F">
        <w:t>jmm</w:t>
      </w:r>
      <w:proofErr w:type="spellEnd"/>
      <w:r w:rsidRPr="00406A6F">
        <w:t xml:space="preserve"> höchsten </w:t>
      </w:r>
      <w:proofErr w:type="spellStart"/>
      <w:r w:rsidRPr="00406A6F">
        <w:t>trohn</w:t>
      </w:r>
      <w:proofErr w:type="spellEnd"/>
      <w:r w:rsidRPr="00406A6F">
        <w:t>,</w:t>
      </w:r>
    </w:p>
    <w:p w14:paraId="05021647" w14:textId="77777777" w:rsidR="00144456" w:rsidRDefault="00144456" w:rsidP="00144456">
      <w:pPr>
        <w:pStyle w:val="StandardWeb"/>
      </w:pPr>
      <w:r>
        <w:rPr>
          <w:rStyle w:val="Fett"/>
        </w:rPr>
        <w:t xml:space="preserve">Vor dem </w:t>
      </w:r>
      <w:proofErr w:type="spellStart"/>
      <w:r>
        <w:rPr>
          <w:rStyle w:val="Fett"/>
        </w:rPr>
        <w:t>tiesche</w:t>
      </w:r>
      <w:proofErr w:type="spellEnd"/>
    </w:p>
    <w:p w14:paraId="3C1D4C94" w14:textId="77777777" w:rsidR="00144456" w:rsidRDefault="00144456" w:rsidP="00144456">
      <w:pPr>
        <w:pStyle w:val="StandardWeb"/>
      </w:pPr>
      <w:r>
        <w:t xml:space="preserve">1. Vater </w:t>
      </w:r>
      <w:proofErr w:type="spellStart"/>
      <w:r>
        <w:t>jmm</w:t>
      </w:r>
      <w:proofErr w:type="spellEnd"/>
      <w:r>
        <w:t xml:space="preserve"> höchsten </w:t>
      </w:r>
      <w:proofErr w:type="spellStart"/>
      <w:r>
        <w:t>trohn</w:t>
      </w:r>
      <w:proofErr w:type="spellEnd"/>
      <w:r>
        <w:t>,</w:t>
      </w:r>
      <w:r>
        <w:br/>
        <w:t xml:space="preserve">der du durch deinen </w:t>
      </w:r>
      <w:proofErr w:type="spellStart"/>
      <w:r>
        <w:t>sohn</w:t>
      </w:r>
      <w:proofErr w:type="spellEnd"/>
      <w:r>
        <w:br/>
        <w:t xml:space="preserve">Dich so </w:t>
      </w:r>
      <w:proofErr w:type="spellStart"/>
      <w:r>
        <w:t>herlich</w:t>
      </w:r>
      <w:proofErr w:type="spellEnd"/>
      <w:r>
        <w:t xml:space="preserve"> beweisest,</w:t>
      </w:r>
      <w:r>
        <w:br/>
        <w:t xml:space="preserve">leib und </w:t>
      </w:r>
      <w:proofErr w:type="spellStart"/>
      <w:r>
        <w:t>selen</w:t>
      </w:r>
      <w:proofErr w:type="spellEnd"/>
      <w:r>
        <w:t xml:space="preserve"> speisest;</w:t>
      </w:r>
    </w:p>
    <w:p w14:paraId="4B0F98BD" w14:textId="77777777" w:rsidR="00144456" w:rsidRDefault="00144456" w:rsidP="00144456">
      <w:pPr>
        <w:pStyle w:val="StandardWeb"/>
      </w:pPr>
      <w:r>
        <w:t xml:space="preserve">2. Was </w:t>
      </w:r>
      <w:proofErr w:type="spellStart"/>
      <w:r>
        <w:t>jmm</w:t>
      </w:r>
      <w:proofErr w:type="spellEnd"/>
      <w:r>
        <w:t xml:space="preserve"> wassern lebet</w:t>
      </w:r>
      <w:r>
        <w:br/>
      </w:r>
      <w:proofErr w:type="spellStart"/>
      <w:r>
        <w:t>unnd</w:t>
      </w:r>
      <w:proofErr w:type="spellEnd"/>
      <w:r>
        <w:t xml:space="preserve"> </w:t>
      </w:r>
      <w:proofErr w:type="spellStart"/>
      <w:r>
        <w:t>jnn</w:t>
      </w:r>
      <w:proofErr w:type="spellEnd"/>
      <w:r>
        <w:t xml:space="preserve"> </w:t>
      </w:r>
      <w:proofErr w:type="spellStart"/>
      <w:r>
        <w:t>lufften</w:t>
      </w:r>
      <w:proofErr w:type="spellEnd"/>
      <w:r>
        <w:t xml:space="preserve"> schwebet</w:t>
      </w:r>
      <w:r>
        <w:br/>
      </w:r>
      <w:proofErr w:type="spellStart"/>
      <w:r>
        <w:t>Manchfaltigest</w:t>
      </w:r>
      <w:proofErr w:type="spellEnd"/>
      <w:r>
        <w:t xml:space="preserve"> und mehrest,</w:t>
      </w:r>
      <w:r>
        <w:br/>
        <w:t xml:space="preserve">kleidest und </w:t>
      </w:r>
      <w:proofErr w:type="spellStart"/>
      <w:r>
        <w:t>ernerest</w:t>
      </w:r>
      <w:proofErr w:type="spellEnd"/>
      <w:r>
        <w:t>;</w:t>
      </w:r>
    </w:p>
    <w:p w14:paraId="306375BC" w14:textId="77777777" w:rsidR="00144456" w:rsidRDefault="00144456" w:rsidP="00144456">
      <w:pPr>
        <w:pStyle w:val="StandardWeb"/>
      </w:pPr>
      <w:r>
        <w:t xml:space="preserve">3. Dein </w:t>
      </w:r>
      <w:proofErr w:type="spellStart"/>
      <w:r>
        <w:t>volck</w:t>
      </w:r>
      <w:proofErr w:type="spellEnd"/>
      <w:r>
        <w:t xml:space="preserve"> benedeist</w:t>
      </w:r>
      <w:r>
        <w:br/>
        <w:t xml:space="preserve">und von </w:t>
      </w:r>
      <w:proofErr w:type="spellStart"/>
      <w:r>
        <w:t>sunden</w:t>
      </w:r>
      <w:proofErr w:type="spellEnd"/>
      <w:r>
        <w:t xml:space="preserve"> freiest</w:t>
      </w:r>
      <w:r>
        <w:br/>
        <w:t>Machest alle speisen rein</w:t>
      </w:r>
      <w:r>
        <w:br/>
      </w:r>
      <w:proofErr w:type="spellStart"/>
      <w:r>
        <w:t>jnn</w:t>
      </w:r>
      <w:proofErr w:type="spellEnd"/>
      <w:r>
        <w:t xml:space="preserve"> deinem </w:t>
      </w:r>
      <w:proofErr w:type="spellStart"/>
      <w:r>
        <w:t>sohn</w:t>
      </w:r>
      <w:proofErr w:type="spellEnd"/>
      <w:r>
        <w:t xml:space="preserve"> allein:</w:t>
      </w:r>
    </w:p>
    <w:p w14:paraId="72A8766D" w14:textId="77777777" w:rsidR="00144456" w:rsidRDefault="00144456" w:rsidP="00144456">
      <w:pPr>
        <w:pStyle w:val="StandardWeb"/>
      </w:pPr>
      <w:r>
        <w:t xml:space="preserve">4. </w:t>
      </w:r>
      <w:proofErr w:type="spellStart"/>
      <w:r>
        <w:t>Verley</w:t>
      </w:r>
      <w:proofErr w:type="spellEnd"/>
      <w:r>
        <w:t>, das wir heute</w:t>
      </w:r>
      <w:r>
        <w:br/>
        <w:t xml:space="preserve">als </w:t>
      </w:r>
      <w:proofErr w:type="spellStart"/>
      <w:r>
        <w:t>glaubige</w:t>
      </w:r>
      <w:proofErr w:type="spellEnd"/>
      <w:r>
        <w:t xml:space="preserve"> </w:t>
      </w:r>
      <w:proofErr w:type="spellStart"/>
      <w:r>
        <w:t>leute</w:t>
      </w:r>
      <w:proofErr w:type="spellEnd"/>
      <w:r>
        <w:br/>
        <w:t xml:space="preserve">Dir allein zu lob </w:t>
      </w:r>
      <w:proofErr w:type="spellStart"/>
      <w:r>
        <w:t>unnd</w:t>
      </w:r>
      <w:proofErr w:type="spellEnd"/>
      <w:r>
        <w:t xml:space="preserve"> </w:t>
      </w:r>
      <w:proofErr w:type="spellStart"/>
      <w:r>
        <w:t>preiß</w:t>
      </w:r>
      <w:proofErr w:type="spellEnd"/>
      <w:r>
        <w:br/>
      </w:r>
      <w:proofErr w:type="spellStart"/>
      <w:r>
        <w:t>entpfangen</w:t>
      </w:r>
      <w:proofErr w:type="spellEnd"/>
      <w:r>
        <w:t xml:space="preserve"> unser </w:t>
      </w:r>
      <w:proofErr w:type="spellStart"/>
      <w:r>
        <w:t>speiß</w:t>
      </w:r>
      <w:proofErr w:type="spellEnd"/>
      <w:r>
        <w:t>;</w:t>
      </w:r>
    </w:p>
    <w:p w14:paraId="43D4183A" w14:textId="77777777" w:rsidR="00144456" w:rsidRDefault="00144456" w:rsidP="00144456">
      <w:pPr>
        <w:pStyle w:val="StandardWeb"/>
      </w:pPr>
      <w:r>
        <w:t xml:space="preserve">5. </w:t>
      </w:r>
      <w:proofErr w:type="spellStart"/>
      <w:r>
        <w:t>Deyner</w:t>
      </w:r>
      <w:proofErr w:type="spellEnd"/>
      <w:r>
        <w:t xml:space="preserve"> gab </w:t>
      </w:r>
      <w:proofErr w:type="spellStart"/>
      <w:r>
        <w:t>genissen</w:t>
      </w:r>
      <w:proofErr w:type="spellEnd"/>
      <w:r>
        <w:br/>
      </w:r>
      <w:proofErr w:type="spellStart"/>
      <w:r>
        <w:t>jnn</w:t>
      </w:r>
      <w:proofErr w:type="spellEnd"/>
      <w:r>
        <w:t xml:space="preserve"> </w:t>
      </w:r>
      <w:proofErr w:type="spellStart"/>
      <w:r>
        <w:t>gutten</w:t>
      </w:r>
      <w:proofErr w:type="spellEnd"/>
      <w:r>
        <w:t xml:space="preserve"> gewissen,</w:t>
      </w:r>
      <w:r>
        <w:br/>
        <w:t xml:space="preserve">Damit unser </w:t>
      </w:r>
      <w:proofErr w:type="spellStart"/>
      <w:r>
        <w:t>hertz</w:t>
      </w:r>
      <w:proofErr w:type="spellEnd"/>
      <w:r>
        <w:t xml:space="preserve"> </w:t>
      </w:r>
      <w:proofErr w:type="spellStart"/>
      <w:r>
        <w:t>jmm</w:t>
      </w:r>
      <w:proofErr w:type="spellEnd"/>
      <w:r>
        <w:t xml:space="preserve"> leib</w:t>
      </w:r>
      <w:r>
        <w:br/>
        <w:t>rein und unbeschwert bleib.</w:t>
      </w:r>
    </w:p>
    <w:p w14:paraId="3AB240D0" w14:textId="77777777" w:rsidR="00144456" w:rsidRDefault="00144456" w:rsidP="00144456">
      <w:pPr>
        <w:pStyle w:val="StandardWeb"/>
      </w:pPr>
      <w:r>
        <w:t xml:space="preserve">6. Und </w:t>
      </w:r>
      <w:proofErr w:type="spellStart"/>
      <w:r>
        <w:t>uber</w:t>
      </w:r>
      <w:proofErr w:type="spellEnd"/>
      <w:r>
        <w:t xml:space="preserve"> dem essen</w:t>
      </w:r>
      <w:r>
        <w:br/>
        <w:t xml:space="preserve">las </w:t>
      </w:r>
      <w:proofErr w:type="spellStart"/>
      <w:r>
        <w:t>unns</w:t>
      </w:r>
      <w:proofErr w:type="spellEnd"/>
      <w:r>
        <w:t xml:space="preserve"> nicht vergessen</w:t>
      </w:r>
      <w:r>
        <w:br/>
        <w:t xml:space="preserve">Deines </w:t>
      </w:r>
      <w:proofErr w:type="spellStart"/>
      <w:r>
        <w:t>worts</w:t>
      </w:r>
      <w:proofErr w:type="spellEnd"/>
      <w:r>
        <w:t xml:space="preserve"> </w:t>
      </w:r>
      <w:proofErr w:type="spellStart"/>
      <w:r>
        <w:t>unnd</w:t>
      </w:r>
      <w:proofErr w:type="spellEnd"/>
      <w:r>
        <w:t xml:space="preserve"> unser </w:t>
      </w:r>
      <w:proofErr w:type="spellStart"/>
      <w:r>
        <w:t>pflicht</w:t>
      </w:r>
      <w:proofErr w:type="spellEnd"/>
      <w:r>
        <w:t>,</w:t>
      </w:r>
      <w:r>
        <w:br/>
        <w:t xml:space="preserve">wie Paulus </w:t>
      </w:r>
      <w:proofErr w:type="spellStart"/>
      <w:r>
        <w:t>unterricht</w:t>
      </w:r>
      <w:proofErr w:type="spellEnd"/>
      <w:r>
        <w:t>.</w:t>
      </w:r>
    </w:p>
    <w:p w14:paraId="636D39F0" w14:textId="77777777" w:rsidR="00144456" w:rsidRDefault="00144456" w:rsidP="00144456">
      <w:pPr>
        <w:pStyle w:val="StandardWeb"/>
      </w:pPr>
      <w:r>
        <w:t>7. Las uns nicht gleich werden</w:t>
      </w:r>
      <w:r>
        <w:br/>
        <w:t xml:space="preserve">durch heidnisch </w:t>
      </w:r>
      <w:proofErr w:type="spellStart"/>
      <w:r>
        <w:t>geberden</w:t>
      </w:r>
      <w:proofErr w:type="spellEnd"/>
      <w:r>
        <w:br/>
        <w:t>Denen, die du hast geplagt,</w:t>
      </w:r>
      <w:r>
        <w:br/>
        <w:t xml:space="preserve">wie die </w:t>
      </w:r>
      <w:proofErr w:type="spellStart"/>
      <w:r>
        <w:t>schriefft</w:t>
      </w:r>
      <w:proofErr w:type="spellEnd"/>
      <w:r>
        <w:t xml:space="preserve"> von </w:t>
      </w:r>
      <w:proofErr w:type="spellStart"/>
      <w:r>
        <w:t>jhm</w:t>
      </w:r>
      <w:proofErr w:type="spellEnd"/>
      <w:r>
        <w:t xml:space="preserve"> sagt:</w:t>
      </w:r>
    </w:p>
    <w:p w14:paraId="705485E0" w14:textId="77777777" w:rsidR="00144456" w:rsidRDefault="00144456" w:rsidP="00144456">
      <w:pPr>
        <w:pStyle w:val="StandardWeb"/>
      </w:pPr>
      <w:r>
        <w:t xml:space="preserve">8. Nach dem sie </w:t>
      </w:r>
      <w:proofErr w:type="spellStart"/>
      <w:r>
        <w:t>jmm</w:t>
      </w:r>
      <w:proofErr w:type="spellEnd"/>
      <w:r>
        <w:t xml:space="preserve"> essen</w:t>
      </w:r>
      <w:r>
        <w:br/>
        <w:t xml:space="preserve">dein </w:t>
      </w:r>
      <w:proofErr w:type="spellStart"/>
      <w:r>
        <w:t>hetten</w:t>
      </w:r>
      <w:proofErr w:type="spellEnd"/>
      <w:r>
        <w:t xml:space="preserve"> vergessen,</w:t>
      </w:r>
      <w:r>
        <w:br/>
        <w:t>Trieben sie ein heidnisch spiel,</w:t>
      </w:r>
      <w:r>
        <w:br/>
      </w:r>
      <w:proofErr w:type="spellStart"/>
      <w:r>
        <w:t>biß</w:t>
      </w:r>
      <w:proofErr w:type="spellEnd"/>
      <w:r>
        <w:t xml:space="preserve"> dein grimm auf sie fiel.</w:t>
      </w:r>
    </w:p>
    <w:p w14:paraId="75A0CC78" w14:textId="77777777" w:rsidR="00144456" w:rsidRDefault="00144456" w:rsidP="00144456">
      <w:pPr>
        <w:pStyle w:val="StandardWeb"/>
      </w:pPr>
      <w:r>
        <w:t xml:space="preserve">9. Das </w:t>
      </w:r>
      <w:proofErr w:type="spellStart"/>
      <w:r>
        <w:t>wolestu</w:t>
      </w:r>
      <w:proofErr w:type="spellEnd"/>
      <w:r>
        <w:t>, Herre,</w:t>
      </w:r>
      <w:r>
        <w:br/>
        <w:t>dir zu lob und ehre</w:t>
      </w:r>
      <w:r>
        <w:br/>
        <w:t xml:space="preserve">An uns als ein </w:t>
      </w:r>
      <w:proofErr w:type="spellStart"/>
      <w:r>
        <w:t>vater</w:t>
      </w:r>
      <w:proofErr w:type="spellEnd"/>
      <w:r>
        <w:t xml:space="preserve"> </w:t>
      </w:r>
      <w:proofErr w:type="spellStart"/>
      <w:r>
        <w:t>thun</w:t>
      </w:r>
      <w:proofErr w:type="spellEnd"/>
      <w:r>
        <w:br/>
        <w:t xml:space="preserve">durch Christum, deinen </w:t>
      </w:r>
      <w:proofErr w:type="spellStart"/>
      <w:r>
        <w:t>sohn</w:t>
      </w:r>
      <w:proofErr w:type="spellEnd"/>
      <w:r>
        <w:t xml:space="preserve">! </w:t>
      </w:r>
    </w:p>
    <w:p w14:paraId="34D11F97" w14:textId="77777777" w:rsidR="00144456" w:rsidRDefault="00144456" w:rsidP="00144456">
      <w:pPr>
        <w:pStyle w:val="berschrift1"/>
      </w:pPr>
      <w:proofErr w:type="spellStart"/>
      <w:r>
        <w:t>VOn</w:t>
      </w:r>
      <w:proofErr w:type="spellEnd"/>
      <w:r>
        <w:t xml:space="preserve"> Adam her so lange </w:t>
      </w:r>
      <w:proofErr w:type="spellStart"/>
      <w:r>
        <w:t>zeyt</w:t>
      </w:r>
      <w:proofErr w:type="spellEnd"/>
    </w:p>
    <w:p w14:paraId="55B5B168" w14:textId="77777777" w:rsidR="00144456" w:rsidRPr="00032E0E" w:rsidRDefault="00144456" w:rsidP="00144456">
      <w:pPr>
        <w:pStyle w:val="StandardWeb"/>
        <w:rPr>
          <w:i/>
        </w:rPr>
      </w:pPr>
      <w:r w:rsidRPr="00032E0E">
        <w:rPr>
          <w:i/>
        </w:rPr>
        <w:t xml:space="preserve">Veni </w:t>
      </w:r>
      <w:proofErr w:type="spellStart"/>
      <w:r w:rsidRPr="00032E0E">
        <w:rPr>
          <w:i/>
        </w:rPr>
        <w:t>redemptor</w:t>
      </w:r>
      <w:proofErr w:type="spellEnd"/>
      <w:r w:rsidRPr="00032E0E">
        <w:rPr>
          <w:i/>
        </w:rPr>
        <w:t xml:space="preserve"> </w:t>
      </w:r>
      <w:proofErr w:type="spellStart"/>
      <w:r w:rsidRPr="00032E0E">
        <w:rPr>
          <w:i/>
        </w:rPr>
        <w:t>gentium</w:t>
      </w:r>
      <w:proofErr w:type="spellEnd"/>
      <w:r w:rsidRPr="00032E0E">
        <w:rPr>
          <w:i/>
        </w:rPr>
        <w:t>.</w:t>
      </w:r>
    </w:p>
    <w:p w14:paraId="3663BC8C" w14:textId="77777777" w:rsidR="00144456" w:rsidRDefault="00144456" w:rsidP="00144456">
      <w:pPr>
        <w:pStyle w:val="StandardWeb"/>
      </w:pPr>
      <w:proofErr w:type="spellStart"/>
      <w:r>
        <w:t>VOn</w:t>
      </w:r>
      <w:proofErr w:type="spellEnd"/>
      <w:r>
        <w:t xml:space="preserve"> Adam her so lange </w:t>
      </w:r>
      <w:proofErr w:type="spellStart"/>
      <w:r>
        <w:t>zeyt</w:t>
      </w:r>
      <w:proofErr w:type="spellEnd"/>
      <w:r>
        <w:br/>
        <w:t xml:space="preserve">war </w:t>
      </w:r>
      <w:proofErr w:type="spellStart"/>
      <w:r>
        <w:t>vnser</w:t>
      </w:r>
      <w:proofErr w:type="spellEnd"/>
      <w:r>
        <w:t xml:space="preserve"> </w:t>
      </w:r>
      <w:proofErr w:type="spellStart"/>
      <w:r>
        <w:t>fleysch</w:t>
      </w:r>
      <w:proofErr w:type="spellEnd"/>
      <w:r>
        <w:t xml:space="preserve"> </w:t>
      </w:r>
      <w:proofErr w:type="spellStart"/>
      <w:r>
        <w:t>vermaledeyt</w:t>
      </w:r>
      <w:proofErr w:type="spellEnd"/>
      <w:r>
        <w:t>,</w:t>
      </w:r>
      <w:r>
        <w:br/>
        <w:t xml:space="preserve">Seel </w:t>
      </w:r>
      <w:proofErr w:type="spellStart"/>
      <w:r>
        <w:t>vnd</w:t>
      </w:r>
      <w:proofErr w:type="spellEnd"/>
      <w:r>
        <w:t xml:space="preserve"> </w:t>
      </w:r>
      <w:proofErr w:type="spellStart"/>
      <w:r>
        <w:t>geyst</w:t>
      </w:r>
      <w:proofErr w:type="spellEnd"/>
      <w:r>
        <w:t xml:space="preserve"> </w:t>
      </w:r>
      <w:proofErr w:type="spellStart"/>
      <w:r>
        <w:t>biß</w:t>
      </w:r>
      <w:proofErr w:type="spellEnd"/>
      <w:r>
        <w:t xml:space="preserve"> </w:t>
      </w:r>
      <w:proofErr w:type="spellStart"/>
      <w:r>
        <w:t>jnn</w:t>
      </w:r>
      <w:proofErr w:type="spellEnd"/>
      <w:r>
        <w:t xml:space="preserve"> </w:t>
      </w:r>
      <w:proofErr w:type="spellStart"/>
      <w:r>
        <w:t>todt</w:t>
      </w:r>
      <w:proofErr w:type="spellEnd"/>
      <w:r>
        <w:t xml:space="preserve"> </w:t>
      </w:r>
      <w:proofErr w:type="spellStart"/>
      <w:r>
        <w:t>verwundt</w:t>
      </w:r>
      <w:proofErr w:type="spellEnd"/>
      <w:r>
        <w:t>,</w:t>
      </w:r>
      <w:r>
        <w:br/>
        <w:t xml:space="preserve">am </w:t>
      </w:r>
      <w:proofErr w:type="spellStart"/>
      <w:r>
        <w:t>gantzen</w:t>
      </w:r>
      <w:proofErr w:type="spellEnd"/>
      <w:r>
        <w:t xml:space="preserve"> </w:t>
      </w:r>
      <w:proofErr w:type="spellStart"/>
      <w:r>
        <w:t>menschen</w:t>
      </w:r>
      <w:proofErr w:type="spellEnd"/>
      <w:r>
        <w:t xml:space="preserve"> nichts </w:t>
      </w:r>
      <w:proofErr w:type="spellStart"/>
      <w:r>
        <w:t>gesundtt</w:t>
      </w:r>
      <w:proofErr w:type="spellEnd"/>
      <w:r>
        <w:t>.</w:t>
      </w:r>
    </w:p>
    <w:p w14:paraId="2B451191" w14:textId="77777777" w:rsidR="00144456" w:rsidRDefault="00144456" w:rsidP="00144456">
      <w:pPr>
        <w:pStyle w:val="StandardWeb"/>
      </w:pPr>
      <w:proofErr w:type="spellStart"/>
      <w:r>
        <w:t>Vns</w:t>
      </w:r>
      <w:proofErr w:type="spellEnd"/>
      <w:r>
        <w:t xml:space="preserve"> </w:t>
      </w:r>
      <w:proofErr w:type="spellStart"/>
      <w:r>
        <w:t>het</w:t>
      </w:r>
      <w:proofErr w:type="spellEnd"/>
      <w:r>
        <w:t xml:space="preserve"> </w:t>
      </w:r>
      <w:proofErr w:type="spellStart"/>
      <w:r>
        <w:t>vmbfangen</w:t>
      </w:r>
      <w:proofErr w:type="spellEnd"/>
      <w:r>
        <w:t xml:space="preserve"> </w:t>
      </w:r>
      <w:proofErr w:type="spellStart"/>
      <w:r>
        <w:t>grosse</w:t>
      </w:r>
      <w:proofErr w:type="spellEnd"/>
      <w:r>
        <w:t xml:space="preserve"> not,</w:t>
      </w:r>
      <w:r>
        <w:br/>
      </w:r>
      <w:proofErr w:type="spellStart"/>
      <w:r>
        <w:t>vber</w:t>
      </w:r>
      <w:proofErr w:type="spellEnd"/>
      <w:r>
        <w:t xml:space="preserve"> </w:t>
      </w:r>
      <w:proofErr w:type="spellStart"/>
      <w:r>
        <w:t>vns</w:t>
      </w:r>
      <w:proofErr w:type="spellEnd"/>
      <w:r>
        <w:t xml:space="preserve"> herrschet </w:t>
      </w:r>
      <w:proofErr w:type="spellStart"/>
      <w:r>
        <w:t>sünd</w:t>
      </w:r>
      <w:proofErr w:type="spellEnd"/>
      <w:r>
        <w:t xml:space="preserve"> </w:t>
      </w:r>
      <w:proofErr w:type="spellStart"/>
      <w:r>
        <w:t>vnd</w:t>
      </w:r>
      <w:proofErr w:type="spellEnd"/>
      <w:r>
        <w:t xml:space="preserve"> </w:t>
      </w:r>
      <w:proofErr w:type="spellStart"/>
      <w:r>
        <w:t>todt</w:t>
      </w:r>
      <w:proofErr w:type="spellEnd"/>
      <w:r>
        <w:t>,</w:t>
      </w:r>
      <w:r>
        <w:br/>
        <w:t xml:space="preserve">Wir </w:t>
      </w:r>
      <w:proofErr w:type="spellStart"/>
      <w:r>
        <w:t>suncken</w:t>
      </w:r>
      <w:proofErr w:type="spellEnd"/>
      <w:r>
        <w:t xml:space="preserve"> in der hellen </w:t>
      </w:r>
      <w:proofErr w:type="spellStart"/>
      <w:r>
        <w:t>grund</w:t>
      </w:r>
      <w:proofErr w:type="spellEnd"/>
      <w:r>
        <w:t>,</w:t>
      </w:r>
      <w:r>
        <w:br/>
      </w:r>
      <w:proofErr w:type="spellStart"/>
      <w:r>
        <w:t>vnd</w:t>
      </w:r>
      <w:proofErr w:type="spellEnd"/>
      <w:r>
        <w:t xml:space="preserve"> war niemand, der </w:t>
      </w:r>
      <w:proofErr w:type="spellStart"/>
      <w:r>
        <w:t>helffen</w:t>
      </w:r>
      <w:proofErr w:type="spellEnd"/>
      <w:r>
        <w:t xml:space="preserve"> </w:t>
      </w:r>
      <w:proofErr w:type="spellStart"/>
      <w:r>
        <w:t>kundt</w:t>
      </w:r>
      <w:proofErr w:type="spellEnd"/>
      <w:r>
        <w:t>.</w:t>
      </w:r>
    </w:p>
    <w:p w14:paraId="13BF9ED3" w14:textId="77777777" w:rsidR="00144456" w:rsidRDefault="00144456" w:rsidP="00144456">
      <w:pPr>
        <w:pStyle w:val="StandardWeb"/>
      </w:pPr>
      <w:r>
        <w:t xml:space="preserve">Gott sah </w:t>
      </w:r>
      <w:proofErr w:type="spellStart"/>
      <w:r>
        <w:t>auff</w:t>
      </w:r>
      <w:proofErr w:type="spellEnd"/>
      <w:r>
        <w:t xml:space="preserve"> aller </w:t>
      </w:r>
      <w:proofErr w:type="spellStart"/>
      <w:r>
        <w:t>menschen</w:t>
      </w:r>
      <w:proofErr w:type="spellEnd"/>
      <w:r>
        <w:t xml:space="preserve"> stet</w:t>
      </w:r>
      <w:r>
        <w:br/>
        <w:t xml:space="preserve">nach einem, der </w:t>
      </w:r>
      <w:proofErr w:type="spellStart"/>
      <w:r>
        <w:t>seinn</w:t>
      </w:r>
      <w:proofErr w:type="spellEnd"/>
      <w:r>
        <w:t xml:space="preserve"> willen </w:t>
      </w:r>
      <w:proofErr w:type="spellStart"/>
      <w:r>
        <w:t>thet</w:t>
      </w:r>
      <w:proofErr w:type="spellEnd"/>
      <w:r>
        <w:t>,</w:t>
      </w:r>
      <w:r>
        <w:br/>
        <w:t xml:space="preserve">Er sucht </w:t>
      </w:r>
      <w:proofErr w:type="spellStart"/>
      <w:r>
        <w:t>einn</w:t>
      </w:r>
      <w:proofErr w:type="spellEnd"/>
      <w:r>
        <w:t xml:space="preserve"> Man nach seinem </w:t>
      </w:r>
      <w:proofErr w:type="spellStart"/>
      <w:r>
        <w:t>mut</w:t>
      </w:r>
      <w:proofErr w:type="spellEnd"/>
      <w:r>
        <w:t>,</w:t>
      </w:r>
      <w:r>
        <w:br/>
        <w:t xml:space="preserve">fand aber nichts, den </w:t>
      </w:r>
      <w:proofErr w:type="spellStart"/>
      <w:r>
        <w:t>fleysch</w:t>
      </w:r>
      <w:proofErr w:type="spellEnd"/>
      <w:r>
        <w:t xml:space="preserve"> </w:t>
      </w:r>
      <w:proofErr w:type="spellStart"/>
      <w:r>
        <w:t>vnd</w:t>
      </w:r>
      <w:proofErr w:type="spellEnd"/>
      <w:r>
        <w:t xml:space="preserve"> </w:t>
      </w:r>
      <w:proofErr w:type="spellStart"/>
      <w:r>
        <w:t>blut</w:t>
      </w:r>
      <w:proofErr w:type="spellEnd"/>
      <w:r>
        <w:t>.</w:t>
      </w:r>
    </w:p>
    <w:p w14:paraId="393CD281" w14:textId="77777777" w:rsidR="00144456" w:rsidRDefault="00144456" w:rsidP="00144456">
      <w:pPr>
        <w:pStyle w:val="StandardWeb"/>
      </w:pPr>
      <w:r>
        <w:t xml:space="preserve">Denn die </w:t>
      </w:r>
      <w:proofErr w:type="spellStart"/>
      <w:r>
        <w:t>rechtschaffne</w:t>
      </w:r>
      <w:proofErr w:type="spellEnd"/>
      <w:r>
        <w:t xml:space="preserve"> </w:t>
      </w:r>
      <w:proofErr w:type="spellStart"/>
      <w:r>
        <w:t>heyligkeyt</w:t>
      </w:r>
      <w:proofErr w:type="spellEnd"/>
      <w:r>
        <w:t>,</w:t>
      </w:r>
      <w:r>
        <w:br/>
      </w:r>
      <w:proofErr w:type="spellStart"/>
      <w:r>
        <w:t>wirdigkeyt</w:t>
      </w:r>
      <w:proofErr w:type="spellEnd"/>
      <w:r>
        <w:t xml:space="preserve"> </w:t>
      </w:r>
      <w:proofErr w:type="spellStart"/>
      <w:r>
        <w:t>vnd</w:t>
      </w:r>
      <w:proofErr w:type="spellEnd"/>
      <w:r>
        <w:t xml:space="preserve"> </w:t>
      </w:r>
      <w:proofErr w:type="spellStart"/>
      <w:r>
        <w:t>gerechtigkeyt</w:t>
      </w:r>
      <w:proofErr w:type="spellEnd"/>
      <w:r>
        <w:br/>
      </w:r>
      <w:proofErr w:type="spellStart"/>
      <w:r>
        <w:t>Hetten</w:t>
      </w:r>
      <w:proofErr w:type="spellEnd"/>
      <w:r>
        <w:t xml:space="preserve"> sie in Adam </w:t>
      </w:r>
      <w:proofErr w:type="spellStart"/>
      <w:r>
        <w:t>verlorn</w:t>
      </w:r>
      <w:proofErr w:type="spellEnd"/>
      <w:r>
        <w:t>,</w:t>
      </w:r>
      <w:r>
        <w:br/>
      </w:r>
      <w:proofErr w:type="spellStart"/>
      <w:r>
        <w:t>auß</w:t>
      </w:r>
      <w:proofErr w:type="spellEnd"/>
      <w:r>
        <w:t xml:space="preserve"> welchem sie waren </w:t>
      </w:r>
      <w:proofErr w:type="spellStart"/>
      <w:r>
        <w:t>geborn</w:t>
      </w:r>
      <w:proofErr w:type="spellEnd"/>
      <w:r>
        <w:t>.</w:t>
      </w:r>
    </w:p>
    <w:p w14:paraId="6D646E23" w14:textId="77777777" w:rsidR="00144456" w:rsidRDefault="00144456" w:rsidP="00144456">
      <w:pPr>
        <w:pStyle w:val="StandardWeb"/>
      </w:pPr>
      <w:r>
        <w:t xml:space="preserve">Als er so groß </w:t>
      </w:r>
      <w:proofErr w:type="spellStart"/>
      <w:r>
        <w:t>sichtumb</w:t>
      </w:r>
      <w:proofErr w:type="spellEnd"/>
      <w:r>
        <w:t xml:space="preserve"> </w:t>
      </w:r>
      <w:proofErr w:type="spellStart"/>
      <w:r>
        <w:t>erkant</w:t>
      </w:r>
      <w:proofErr w:type="spellEnd"/>
      <w:r>
        <w:br/>
      </w:r>
      <w:proofErr w:type="spellStart"/>
      <w:r>
        <w:t>vnd</w:t>
      </w:r>
      <w:proofErr w:type="spellEnd"/>
      <w:r>
        <w:t xml:space="preserve"> keinen </w:t>
      </w:r>
      <w:proofErr w:type="spellStart"/>
      <w:r>
        <w:t>Artzt</w:t>
      </w:r>
      <w:proofErr w:type="spellEnd"/>
      <w:r>
        <w:t xml:space="preserve"> noch </w:t>
      </w:r>
      <w:proofErr w:type="spellStart"/>
      <w:r>
        <w:t>helffer</w:t>
      </w:r>
      <w:proofErr w:type="spellEnd"/>
      <w:r>
        <w:t xml:space="preserve"> </w:t>
      </w:r>
      <w:proofErr w:type="spellStart"/>
      <w:r>
        <w:t>fandt</w:t>
      </w:r>
      <w:proofErr w:type="spellEnd"/>
      <w:r>
        <w:t>,</w:t>
      </w:r>
      <w:r>
        <w:br/>
        <w:t xml:space="preserve">Dacht er an seine </w:t>
      </w:r>
      <w:proofErr w:type="spellStart"/>
      <w:r>
        <w:t>grosse</w:t>
      </w:r>
      <w:proofErr w:type="spellEnd"/>
      <w:r>
        <w:t xml:space="preserve"> lieb</w:t>
      </w:r>
      <w:r>
        <w:br/>
      </w:r>
      <w:proofErr w:type="spellStart"/>
      <w:r>
        <w:t>vnd</w:t>
      </w:r>
      <w:proofErr w:type="spellEnd"/>
      <w:r>
        <w:t xml:space="preserve"> wie sein Wort </w:t>
      </w:r>
      <w:proofErr w:type="spellStart"/>
      <w:r>
        <w:t>warhafftig</w:t>
      </w:r>
      <w:proofErr w:type="spellEnd"/>
      <w:r>
        <w:t xml:space="preserve"> blieb.</w:t>
      </w:r>
    </w:p>
    <w:p w14:paraId="40E2154C" w14:textId="77777777" w:rsidR="00144456" w:rsidRDefault="00144456" w:rsidP="00144456">
      <w:pPr>
        <w:pStyle w:val="StandardWeb"/>
      </w:pPr>
      <w:r>
        <w:t xml:space="preserve">Sprach, Ich </w:t>
      </w:r>
      <w:proofErr w:type="spellStart"/>
      <w:r>
        <w:t>wil</w:t>
      </w:r>
      <w:proofErr w:type="spellEnd"/>
      <w:r>
        <w:t xml:space="preserve"> </w:t>
      </w:r>
      <w:proofErr w:type="spellStart"/>
      <w:r>
        <w:t>barmhertzigkeyt</w:t>
      </w:r>
      <w:proofErr w:type="spellEnd"/>
      <w:r>
        <w:t xml:space="preserve"> </w:t>
      </w:r>
      <w:proofErr w:type="spellStart"/>
      <w:r>
        <w:t>thun</w:t>
      </w:r>
      <w:proofErr w:type="spellEnd"/>
      <w:r>
        <w:t>,</w:t>
      </w:r>
      <w:r>
        <w:br/>
        <w:t xml:space="preserve">für die </w:t>
      </w:r>
      <w:proofErr w:type="spellStart"/>
      <w:r>
        <w:t>welt</w:t>
      </w:r>
      <w:proofErr w:type="spellEnd"/>
      <w:r>
        <w:t xml:space="preserve"> geben meinen Sun,</w:t>
      </w:r>
      <w:r>
        <w:br/>
        <w:t xml:space="preserve">Das er </w:t>
      </w:r>
      <w:proofErr w:type="spellStart"/>
      <w:r>
        <w:t>jr</w:t>
      </w:r>
      <w:proofErr w:type="spellEnd"/>
      <w:r>
        <w:t xml:space="preserve"> </w:t>
      </w:r>
      <w:proofErr w:type="spellStart"/>
      <w:r>
        <w:t>Artzt</w:t>
      </w:r>
      <w:proofErr w:type="spellEnd"/>
      <w:r>
        <w:t xml:space="preserve"> </w:t>
      </w:r>
      <w:proofErr w:type="spellStart"/>
      <w:r>
        <w:t>vnd</w:t>
      </w:r>
      <w:proofErr w:type="spellEnd"/>
      <w:r>
        <w:t xml:space="preserve"> Heyland </w:t>
      </w:r>
      <w:proofErr w:type="spellStart"/>
      <w:r>
        <w:t>sey</w:t>
      </w:r>
      <w:proofErr w:type="spellEnd"/>
      <w:r>
        <w:t>,</w:t>
      </w:r>
      <w:r>
        <w:br/>
        <w:t xml:space="preserve">sie gesund mach </w:t>
      </w:r>
      <w:proofErr w:type="spellStart"/>
      <w:r>
        <w:t>vnd</w:t>
      </w:r>
      <w:proofErr w:type="spellEnd"/>
      <w:r>
        <w:t xml:space="preserve"> </w:t>
      </w:r>
      <w:proofErr w:type="spellStart"/>
      <w:r>
        <w:t>benedey</w:t>
      </w:r>
      <w:proofErr w:type="spellEnd"/>
      <w:r>
        <w:t>.</w:t>
      </w:r>
    </w:p>
    <w:p w14:paraId="3C57E3B2" w14:textId="77777777" w:rsidR="00144456" w:rsidRDefault="00144456" w:rsidP="00144456">
      <w:pPr>
        <w:pStyle w:val="StandardWeb"/>
      </w:pPr>
      <w:r>
        <w:t xml:space="preserve">Er </w:t>
      </w:r>
      <w:proofErr w:type="spellStart"/>
      <w:r>
        <w:t>schwür</w:t>
      </w:r>
      <w:proofErr w:type="spellEnd"/>
      <w:r>
        <w:t xml:space="preserve"> ein </w:t>
      </w:r>
      <w:proofErr w:type="spellStart"/>
      <w:r>
        <w:t>Eyd</w:t>
      </w:r>
      <w:proofErr w:type="spellEnd"/>
      <w:r>
        <w:t xml:space="preserve"> dem Abraham,</w:t>
      </w:r>
      <w:r>
        <w:br/>
        <w:t xml:space="preserve">auch dem </w:t>
      </w:r>
      <w:proofErr w:type="spellStart"/>
      <w:r>
        <w:t>Dauid</w:t>
      </w:r>
      <w:proofErr w:type="spellEnd"/>
      <w:r>
        <w:t xml:space="preserve"> von seinem stamm,</w:t>
      </w:r>
      <w:r>
        <w:br/>
        <w:t xml:space="preserve">Verhieß </w:t>
      </w:r>
      <w:proofErr w:type="spellStart"/>
      <w:r>
        <w:t>jn</w:t>
      </w:r>
      <w:proofErr w:type="spellEnd"/>
      <w:r>
        <w:t xml:space="preserve"> zu geben den Sun</w:t>
      </w:r>
      <w:r>
        <w:br/>
      </w:r>
      <w:proofErr w:type="spellStart"/>
      <w:r>
        <w:t>vnd</w:t>
      </w:r>
      <w:proofErr w:type="spellEnd"/>
      <w:r>
        <w:t xml:space="preserve"> durch </w:t>
      </w:r>
      <w:proofErr w:type="spellStart"/>
      <w:r>
        <w:t>jn</w:t>
      </w:r>
      <w:proofErr w:type="spellEnd"/>
      <w:r>
        <w:t xml:space="preserve"> der Welt </w:t>
      </w:r>
      <w:proofErr w:type="spellStart"/>
      <w:r>
        <w:t>hülffe</w:t>
      </w:r>
      <w:proofErr w:type="spellEnd"/>
      <w:r>
        <w:t xml:space="preserve"> </w:t>
      </w:r>
      <w:proofErr w:type="spellStart"/>
      <w:r>
        <w:t>thun</w:t>
      </w:r>
      <w:proofErr w:type="spellEnd"/>
      <w:r>
        <w:t>.</w:t>
      </w:r>
    </w:p>
    <w:p w14:paraId="12C6EA66" w14:textId="77777777" w:rsidR="00144456" w:rsidRDefault="00144456" w:rsidP="00144456">
      <w:pPr>
        <w:pStyle w:val="StandardWeb"/>
      </w:pPr>
      <w:r>
        <w:t xml:space="preserve">Er </w:t>
      </w:r>
      <w:proofErr w:type="spellStart"/>
      <w:r>
        <w:t>thets</w:t>
      </w:r>
      <w:proofErr w:type="spellEnd"/>
      <w:r>
        <w:t xml:space="preserve"> auch den Propheten kund</w:t>
      </w:r>
      <w:r>
        <w:br/>
      </w:r>
      <w:proofErr w:type="spellStart"/>
      <w:r>
        <w:t>vnd</w:t>
      </w:r>
      <w:proofErr w:type="spellEnd"/>
      <w:r>
        <w:t xml:space="preserve"> </w:t>
      </w:r>
      <w:proofErr w:type="spellStart"/>
      <w:r>
        <w:t>breytets</w:t>
      </w:r>
      <w:proofErr w:type="spellEnd"/>
      <w:r>
        <w:t xml:space="preserve"> </w:t>
      </w:r>
      <w:proofErr w:type="spellStart"/>
      <w:r>
        <w:t>auß</w:t>
      </w:r>
      <w:proofErr w:type="spellEnd"/>
      <w:r>
        <w:t xml:space="preserve"> durch </w:t>
      </w:r>
      <w:proofErr w:type="spellStart"/>
      <w:r>
        <w:t>jren</w:t>
      </w:r>
      <w:proofErr w:type="spellEnd"/>
      <w:r>
        <w:t xml:space="preserve"> </w:t>
      </w:r>
      <w:proofErr w:type="spellStart"/>
      <w:r>
        <w:t>mund</w:t>
      </w:r>
      <w:proofErr w:type="spellEnd"/>
      <w:r>
        <w:t>,</w:t>
      </w:r>
      <w:r>
        <w:br/>
      </w:r>
      <w:proofErr w:type="spellStart"/>
      <w:r>
        <w:t>Dauon</w:t>
      </w:r>
      <w:proofErr w:type="spellEnd"/>
      <w:r>
        <w:t xml:space="preserve"> </w:t>
      </w:r>
      <w:proofErr w:type="spellStart"/>
      <w:r>
        <w:t>Künig</w:t>
      </w:r>
      <w:proofErr w:type="spellEnd"/>
      <w:r>
        <w:t xml:space="preserve"> </w:t>
      </w:r>
      <w:proofErr w:type="spellStart"/>
      <w:r>
        <w:t>vnd</w:t>
      </w:r>
      <w:proofErr w:type="spellEnd"/>
      <w:r>
        <w:t xml:space="preserve"> fromme </w:t>
      </w:r>
      <w:proofErr w:type="spellStart"/>
      <w:r>
        <w:t>leut</w:t>
      </w:r>
      <w:proofErr w:type="spellEnd"/>
      <w:r>
        <w:br/>
        <w:t xml:space="preserve">sein warteten vor langer </w:t>
      </w:r>
      <w:proofErr w:type="spellStart"/>
      <w:r>
        <w:t>zeyt</w:t>
      </w:r>
      <w:proofErr w:type="spellEnd"/>
      <w:r>
        <w:t>.</w:t>
      </w:r>
    </w:p>
    <w:p w14:paraId="741B1083" w14:textId="77777777" w:rsidR="00144456" w:rsidRDefault="00144456" w:rsidP="00144456">
      <w:pPr>
        <w:pStyle w:val="StandardWeb"/>
      </w:pPr>
      <w:r>
        <w:t xml:space="preserve">Ob sie </w:t>
      </w:r>
      <w:proofErr w:type="spellStart"/>
      <w:r>
        <w:t>wol</w:t>
      </w:r>
      <w:proofErr w:type="spellEnd"/>
      <w:r>
        <w:t xml:space="preserve">, wie </w:t>
      </w:r>
      <w:proofErr w:type="spellStart"/>
      <w:r>
        <w:t>jr</w:t>
      </w:r>
      <w:proofErr w:type="spellEnd"/>
      <w:r>
        <w:t xml:space="preserve"> </w:t>
      </w:r>
      <w:proofErr w:type="spellStart"/>
      <w:r>
        <w:t>hertz</w:t>
      </w:r>
      <w:proofErr w:type="spellEnd"/>
      <w:r>
        <w:t xml:space="preserve"> </w:t>
      </w:r>
      <w:proofErr w:type="spellStart"/>
      <w:r>
        <w:t>begert</w:t>
      </w:r>
      <w:proofErr w:type="spellEnd"/>
      <w:r>
        <w:t>,</w:t>
      </w:r>
      <w:r>
        <w:br/>
        <w:t xml:space="preserve">des </w:t>
      </w:r>
      <w:proofErr w:type="spellStart"/>
      <w:r>
        <w:t>leyblich</w:t>
      </w:r>
      <w:proofErr w:type="spellEnd"/>
      <w:r>
        <w:t xml:space="preserve"> nicht wurden </w:t>
      </w:r>
      <w:proofErr w:type="spellStart"/>
      <w:r>
        <w:t>gewert</w:t>
      </w:r>
      <w:proofErr w:type="spellEnd"/>
      <w:r>
        <w:t>,</w:t>
      </w:r>
      <w:r>
        <w:br/>
        <w:t xml:space="preserve">Doch </w:t>
      </w:r>
      <w:proofErr w:type="spellStart"/>
      <w:r>
        <w:t>hetten</w:t>
      </w:r>
      <w:proofErr w:type="spellEnd"/>
      <w:r>
        <w:t xml:space="preserve"> sie im glauben </w:t>
      </w:r>
      <w:proofErr w:type="spellStart"/>
      <w:r>
        <w:t>trost</w:t>
      </w:r>
      <w:proofErr w:type="spellEnd"/>
      <w:r>
        <w:t>,</w:t>
      </w:r>
      <w:r>
        <w:br/>
        <w:t xml:space="preserve">das sie </w:t>
      </w:r>
      <w:proofErr w:type="spellStart"/>
      <w:r>
        <w:t>solten</w:t>
      </w:r>
      <w:proofErr w:type="spellEnd"/>
      <w:r>
        <w:t xml:space="preserve"> werden erlöst.</w:t>
      </w:r>
    </w:p>
    <w:p w14:paraId="4D555A0A" w14:textId="77777777" w:rsidR="00144456" w:rsidRDefault="00144456" w:rsidP="00144456">
      <w:pPr>
        <w:pStyle w:val="StandardWeb"/>
      </w:pPr>
      <w:r>
        <w:t xml:space="preserve">Da aber </w:t>
      </w:r>
      <w:proofErr w:type="spellStart"/>
      <w:r>
        <w:t>kamm</w:t>
      </w:r>
      <w:proofErr w:type="spellEnd"/>
      <w:r>
        <w:t xml:space="preserve"> die rechte zeit,</w:t>
      </w:r>
      <w:r>
        <w:br/>
        <w:t xml:space="preserve">von welcher Jacob </w:t>
      </w:r>
      <w:proofErr w:type="spellStart"/>
      <w:r>
        <w:t>propheceyt</w:t>
      </w:r>
      <w:proofErr w:type="spellEnd"/>
      <w:r>
        <w:t>,</w:t>
      </w:r>
      <w:r>
        <w:br/>
        <w:t xml:space="preserve">Las er </w:t>
      </w:r>
      <w:proofErr w:type="spellStart"/>
      <w:r>
        <w:t>jm</w:t>
      </w:r>
      <w:proofErr w:type="spellEnd"/>
      <w:r>
        <w:t xml:space="preserve"> ein </w:t>
      </w:r>
      <w:proofErr w:type="spellStart"/>
      <w:r>
        <w:t>Jungkfraw</w:t>
      </w:r>
      <w:proofErr w:type="spellEnd"/>
      <w:r>
        <w:t xml:space="preserve"> </w:t>
      </w:r>
      <w:proofErr w:type="spellStart"/>
      <w:r>
        <w:t>auß</w:t>
      </w:r>
      <w:proofErr w:type="spellEnd"/>
      <w:r>
        <w:t>,</w:t>
      </w:r>
      <w:r>
        <w:br/>
      </w:r>
      <w:proofErr w:type="spellStart"/>
      <w:r>
        <w:t>eim</w:t>
      </w:r>
      <w:proofErr w:type="spellEnd"/>
      <w:r>
        <w:t xml:space="preserve"> Mann </w:t>
      </w:r>
      <w:proofErr w:type="spellStart"/>
      <w:r>
        <w:t>vertrewt</w:t>
      </w:r>
      <w:proofErr w:type="spellEnd"/>
      <w:r>
        <w:t xml:space="preserve"> von </w:t>
      </w:r>
      <w:proofErr w:type="spellStart"/>
      <w:r>
        <w:t>Dauids</w:t>
      </w:r>
      <w:proofErr w:type="spellEnd"/>
      <w:r>
        <w:t xml:space="preserve"> </w:t>
      </w:r>
      <w:proofErr w:type="spellStart"/>
      <w:r>
        <w:t>hauß</w:t>
      </w:r>
      <w:proofErr w:type="spellEnd"/>
      <w:r>
        <w:t>.</w:t>
      </w:r>
    </w:p>
    <w:p w14:paraId="5E6C1390" w14:textId="77777777" w:rsidR="00144456" w:rsidRDefault="00144456" w:rsidP="00144456">
      <w:pPr>
        <w:pStyle w:val="StandardWeb"/>
      </w:pPr>
      <w:r>
        <w:t xml:space="preserve">In der </w:t>
      </w:r>
      <w:proofErr w:type="spellStart"/>
      <w:r>
        <w:t>wirckt</w:t>
      </w:r>
      <w:proofErr w:type="spellEnd"/>
      <w:r>
        <w:t xml:space="preserve"> er mit seiner </w:t>
      </w:r>
      <w:proofErr w:type="spellStart"/>
      <w:r>
        <w:t>krafft</w:t>
      </w:r>
      <w:proofErr w:type="spellEnd"/>
      <w:r>
        <w:t>,</w:t>
      </w:r>
      <w:r>
        <w:br/>
      </w:r>
      <w:proofErr w:type="spellStart"/>
      <w:r>
        <w:t>schuff</w:t>
      </w:r>
      <w:proofErr w:type="spellEnd"/>
      <w:r>
        <w:t xml:space="preserve"> vom </w:t>
      </w:r>
      <w:proofErr w:type="spellStart"/>
      <w:r>
        <w:t>blut</w:t>
      </w:r>
      <w:proofErr w:type="spellEnd"/>
      <w:r>
        <w:t xml:space="preserve"> </w:t>
      </w:r>
      <w:proofErr w:type="spellStart"/>
      <w:r>
        <w:t>jrer</w:t>
      </w:r>
      <w:proofErr w:type="spellEnd"/>
      <w:r>
        <w:t xml:space="preserve"> </w:t>
      </w:r>
      <w:proofErr w:type="spellStart"/>
      <w:r>
        <w:t>Jungkfrawschafft</w:t>
      </w:r>
      <w:proofErr w:type="spellEnd"/>
      <w:r>
        <w:br/>
        <w:t xml:space="preserve">Das rein </w:t>
      </w:r>
      <w:proofErr w:type="spellStart"/>
      <w:r>
        <w:t>vnd</w:t>
      </w:r>
      <w:proofErr w:type="spellEnd"/>
      <w:r>
        <w:t xml:space="preserve"> </w:t>
      </w:r>
      <w:proofErr w:type="spellStart"/>
      <w:r>
        <w:t>benedeyte</w:t>
      </w:r>
      <w:proofErr w:type="spellEnd"/>
      <w:r>
        <w:t xml:space="preserve"> </w:t>
      </w:r>
      <w:proofErr w:type="spellStart"/>
      <w:r>
        <w:t>kind</w:t>
      </w:r>
      <w:proofErr w:type="spellEnd"/>
      <w:r>
        <w:t>,</w:t>
      </w:r>
      <w:r>
        <w:br/>
      </w:r>
      <w:proofErr w:type="spellStart"/>
      <w:r>
        <w:t>bey</w:t>
      </w:r>
      <w:proofErr w:type="spellEnd"/>
      <w:r>
        <w:t xml:space="preserve"> dem man </w:t>
      </w:r>
      <w:proofErr w:type="spellStart"/>
      <w:r>
        <w:t>gnad</w:t>
      </w:r>
      <w:proofErr w:type="spellEnd"/>
      <w:r>
        <w:t xml:space="preserve"> </w:t>
      </w:r>
      <w:proofErr w:type="spellStart"/>
      <w:r>
        <w:t>vnd</w:t>
      </w:r>
      <w:proofErr w:type="spellEnd"/>
      <w:r>
        <w:t xml:space="preserve"> </w:t>
      </w:r>
      <w:proofErr w:type="spellStart"/>
      <w:r>
        <w:t>warheyt</w:t>
      </w:r>
      <w:proofErr w:type="spellEnd"/>
      <w:r>
        <w:t xml:space="preserve"> </w:t>
      </w:r>
      <w:proofErr w:type="spellStart"/>
      <w:r>
        <w:t>findt</w:t>
      </w:r>
      <w:proofErr w:type="spellEnd"/>
      <w:r>
        <w:t>.</w:t>
      </w:r>
    </w:p>
    <w:p w14:paraId="733764A9" w14:textId="77777777" w:rsidR="00144456" w:rsidRDefault="00144456" w:rsidP="00144456">
      <w:pPr>
        <w:pStyle w:val="StandardWeb"/>
      </w:pPr>
      <w:r>
        <w:t xml:space="preserve">O Christe, </w:t>
      </w:r>
      <w:proofErr w:type="spellStart"/>
      <w:r>
        <w:t>benedeyte</w:t>
      </w:r>
      <w:proofErr w:type="spellEnd"/>
      <w:r>
        <w:t xml:space="preserve"> </w:t>
      </w:r>
      <w:proofErr w:type="spellStart"/>
      <w:r>
        <w:t>frucht</w:t>
      </w:r>
      <w:proofErr w:type="spellEnd"/>
      <w:r>
        <w:t>,</w:t>
      </w:r>
      <w:r>
        <w:br/>
      </w:r>
      <w:proofErr w:type="spellStart"/>
      <w:r>
        <w:t>entpfangen</w:t>
      </w:r>
      <w:proofErr w:type="spellEnd"/>
      <w:r>
        <w:t xml:space="preserve"> rein in aller </w:t>
      </w:r>
      <w:proofErr w:type="spellStart"/>
      <w:r>
        <w:t>zucht</w:t>
      </w:r>
      <w:proofErr w:type="spellEnd"/>
      <w:r>
        <w:t>,</w:t>
      </w:r>
      <w:r>
        <w:br/>
      </w:r>
      <w:proofErr w:type="spellStart"/>
      <w:r>
        <w:t>Gebenedey</w:t>
      </w:r>
      <w:proofErr w:type="spellEnd"/>
      <w:r>
        <w:t xml:space="preserve"> </w:t>
      </w:r>
      <w:proofErr w:type="spellStart"/>
      <w:r>
        <w:t>vnd</w:t>
      </w:r>
      <w:proofErr w:type="spellEnd"/>
      <w:r>
        <w:t xml:space="preserve"> mach </w:t>
      </w:r>
      <w:proofErr w:type="spellStart"/>
      <w:r>
        <w:t>vns</w:t>
      </w:r>
      <w:proofErr w:type="spellEnd"/>
      <w:r>
        <w:t xml:space="preserve"> </w:t>
      </w:r>
      <w:proofErr w:type="spellStart"/>
      <w:r>
        <w:t>frey</w:t>
      </w:r>
      <w:proofErr w:type="spellEnd"/>
      <w:r>
        <w:t>,</w:t>
      </w:r>
      <w:r>
        <w:br/>
      </w:r>
      <w:proofErr w:type="spellStart"/>
      <w:r>
        <w:t>sey</w:t>
      </w:r>
      <w:proofErr w:type="spellEnd"/>
      <w:r>
        <w:t xml:space="preserve"> </w:t>
      </w:r>
      <w:proofErr w:type="spellStart"/>
      <w:r>
        <w:t>vnser</w:t>
      </w:r>
      <w:proofErr w:type="spellEnd"/>
      <w:r>
        <w:t xml:space="preserve"> </w:t>
      </w:r>
      <w:proofErr w:type="spellStart"/>
      <w:r>
        <w:t>heyl</w:t>
      </w:r>
      <w:proofErr w:type="spellEnd"/>
      <w:r>
        <w:t xml:space="preserve">, </w:t>
      </w:r>
      <w:proofErr w:type="spellStart"/>
      <w:r>
        <w:t>trost</w:t>
      </w:r>
      <w:proofErr w:type="spellEnd"/>
      <w:r>
        <w:t xml:space="preserve"> </w:t>
      </w:r>
      <w:proofErr w:type="spellStart"/>
      <w:r>
        <w:t>vnd</w:t>
      </w:r>
      <w:proofErr w:type="spellEnd"/>
      <w:r>
        <w:t xml:space="preserve"> </w:t>
      </w:r>
      <w:proofErr w:type="spellStart"/>
      <w:r>
        <w:t>ertzney</w:t>
      </w:r>
      <w:proofErr w:type="spellEnd"/>
      <w:r>
        <w:t>!</w:t>
      </w:r>
    </w:p>
    <w:p w14:paraId="2F1D9012" w14:textId="77777777" w:rsidR="00144456" w:rsidRDefault="00144456" w:rsidP="00144456">
      <w:pPr>
        <w:pStyle w:val="berschrift1"/>
      </w:pPr>
      <w:r w:rsidRPr="00032E0E">
        <w:t>Von Adam her so lange Zeit</w:t>
      </w:r>
      <w:r>
        <w:t xml:space="preserve"> (modernisiert)</w:t>
      </w:r>
    </w:p>
    <w:p w14:paraId="1C2CD2F1" w14:textId="77777777" w:rsidR="00144456" w:rsidRDefault="00144456" w:rsidP="00144456">
      <w:pPr>
        <w:pStyle w:val="StandardWeb"/>
      </w:pPr>
      <w:r>
        <w:t>1.) Von Adam her so lange Zeit</w:t>
      </w:r>
      <w:r>
        <w:br/>
        <w:t>War unser Fleisch vermaledeit.</w:t>
      </w:r>
      <w:r>
        <w:br/>
        <w:t xml:space="preserve">Seel und Geist bis in Tod </w:t>
      </w:r>
      <w:proofErr w:type="spellStart"/>
      <w:r>
        <w:t>verwundt</w:t>
      </w:r>
      <w:proofErr w:type="spellEnd"/>
      <w:r>
        <w:t>,</w:t>
      </w:r>
      <w:r>
        <w:br/>
        <w:t>Am ganzen Menschen nichts gesund.</w:t>
      </w:r>
    </w:p>
    <w:p w14:paraId="7EA51734" w14:textId="77777777" w:rsidR="00144456" w:rsidRDefault="00144456" w:rsidP="00144456">
      <w:pPr>
        <w:pStyle w:val="StandardWeb"/>
      </w:pPr>
      <w:r>
        <w:t xml:space="preserve">2.) Uns </w:t>
      </w:r>
      <w:proofErr w:type="spellStart"/>
      <w:r>
        <w:t>hatt</w:t>
      </w:r>
      <w:proofErr w:type="spellEnd"/>
      <w:r>
        <w:t>‘ umfangen große Not,</w:t>
      </w:r>
      <w:r>
        <w:br/>
        <w:t xml:space="preserve">Über uns herrschte </w:t>
      </w:r>
      <w:proofErr w:type="spellStart"/>
      <w:r>
        <w:t>Sünd</w:t>
      </w:r>
      <w:proofErr w:type="spellEnd"/>
      <w:r>
        <w:t xml:space="preserve"> und Tod.</w:t>
      </w:r>
      <w:r>
        <w:br/>
        <w:t xml:space="preserve">Wir </w:t>
      </w:r>
      <w:proofErr w:type="spellStart"/>
      <w:r>
        <w:t>sunken</w:t>
      </w:r>
      <w:proofErr w:type="spellEnd"/>
      <w:r>
        <w:t xml:space="preserve"> in der Höllen Grund</w:t>
      </w:r>
      <w:r>
        <w:br/>
        <w:t>Und war niemand, der helfen kund.</w:t>
      </w:r>
    </w:p>
    <w:p w14:paraId="1E7813D0" w14:textId="77777777" w:rsidR="00144456" w:rsidRDefault="00144456" w:rsidP="00144456">
      <w:pPr>
        <w:pStyle w:val="StandardWeb"/>
      </w:pPr>
      <w:r>
        <w:t xml:space="preserve">3.) Gott sah auf aller Menschen </w:t>
      </w:r>
      <w:proofErr w:type="spellStart"/>
      <w:r>
        <w:t>Stätt</w:t>
      </w:r>
      <w:proofErr w:type="spellEnd"/>
      <w:r>
        <w:t>‘</w:t>
      </w:r>
      <w:r>
        <w:br/>
        <w:t xml:space="preserve">Nach einem, der </w:t>
      </w:r>
      <w:proofErr w:type="spellStart"/>
      <w:r>
        <w:t>sein’n</w:t>
      </w:r>
      <w:proofErr w:type="spellEnd"/>
      <w:r>
        <w:t xml:space="preserve"> Willen tät.</w:t>
      </w:r>
      <w:r>
        <w:br/>
        <w:t xml:space="preserve">Er sucht </w:t>
      </w:r>
      <w:proofErr w:type="spellStart"/>
      <w:r>
        <w:t>ein’n</w:t>
      </w:r>
      <w:proofErr w:type="spellEnd"/>
      <w:r>
        <w:t xml:space="preserve"> Mann nach seinem Mut,</w:t>
      </w:r>
      <w:r>
        <w:br/>
        <w:t>Fand aber nichts, denn Fleisch und Blut .</w:t>
      </w:r>
    </w:p>
    <w:p w14:paraId="7F9CD804" w14:textId="77777777" w:rsidR="00144456" w:rsidRDefault="00144456" w:rsidP="00144456">
      <w:pPr>
        <w:pStyle w:val="StandardWeb"/>
      </w:pPr>
      <w:r>
        <w:t xml:space="preserve">4.) Denn die </w:t>
      </w:r>
      <w:proofErr w:type="spellStart"/>
      <w:r>
        <w:t>rechtschaffne</w:t>
      </w:r>
      <w:proofErr w:type="spellEnd"/>
      <w:r>
        <w:t xml:space="preserve"> Heiligkeit,</w:t>
      </w:r>
      <w:r>
        <w:br/>
        <w:t>Würdigkeit und Gerechtigkeit</w:t>
      </w:r>
      <w:r>
        <w:br/>
        <w:t xml:space="preserve">Hatten sie in Adam </w:t>
      </w:r>
      <w:proofErr w:type="spellStart"/>
      <w:r>
        <w:t>verlor’n</w:t>
      </w:r>
      <w:proofErr w:type="spellEnd"/>
      <w:r>
        <w:t>,</w:t>
      </w:r>
      <w:r>
        <w:br/>
        <w:t xml:space="preserve">Aus welchem sie waren </w:t>
      </w:r>
      <w:proofErr w:type="spellStart"/>
      <w:r>
        <w:t>geborn</w:t>
      </w:r>
      <w:proofErr w:type="spellEnd"/>
      <w:r>
        <w:t>.</w:t>
      </w:r>
    </w:p>
    <w:p w14:paraId="3F182044" w14:textId="77777777" w:rsidR="00144456" w:rsidRDefault="00144456" w:rsidP="00144456">
      <w:pPr>
        <w:pStyle w:val="StandardWeb"/>
      </w:pPr>
      <w:r>
        <w:t>5.) Als er solch groß Siechtum erkannt</w:t>
      </w:r>
      <w:r>
        <w:br/>
        <w:t>Und keinen Arzt noch Helfer fand,</w:t>
      </w:r>
      <w:r>
        <w:br/>
        <w:t>Dacht er an seine große Lieb</w:t>
      </w:r>
      <w:r>
        <w:br/>
        <w:t>Und wie sein Wort wahrhaftig blieb.</w:t>
      </w:r>
    </w:p>
    <w:p w14:paraId="1B9AB2A3" w14:textId="77777777" w:rsidR="00144456" w:rsidRDefault="00144456" w:rsidP="00144456">
      <w:pPr>
        <w:pStyle w:val="StandardWeb"/>
      </w:pPr>
      <w:r>
        <w:t>6.) Sprach: ich will Barmherzigkeit tun</w:t>
      </w:r>
      <w:r>
        <w:br/>
        <w:t>Für die Welt geben meinen Sohn,</w:t>
      </w:r>
      <w:r>
        <w:br/>
        <w:t>Dass er ihr Arzt und Heiland sei,</w:t>
      </w:r>
      <w:r>
        <w:br/>
        <w:t>Sie gesund mach und benedei .</w:t>
      </w:r>
    </w:p>
    <w:p w14:paraId="18C3DA34" w14:textId="77777777" w:rsidR="00144456" w:rsidRDefault="00144456" w:rsidP="00144456">
      <w:pPr>
        <w:pStyle w:val="StandardWeb"/>
      </w:pPr>
      <w:r>
        <w:t>7.) Er schwur ein‘ Eid dem Abraham,</w:t>
      </w:r>
      <w:r>
        <w:br/>
        <w:t>Auch dem David von seinem Stamm</w:t>
      </w:r>
      <w:r>
        <w:br/>
        <w:t xml:space="preserve">Verhieß zu geben </w:t>
      </w:r>
      <w:proofErr w:type="spellStart"/>
      <w:r>
        <w:t>ihn’n</w:t>
      </w:r>
      <w:proofErr w:type="spellEnd"/>
      <w:r>
        <w:t xml:space="preserve"> den Sohn</w:t>
      </w:r>
      <w:r>
        <w:br/>
        <w:t>Und durch ihn der Welt Hilfe tun.</w:t>
      </w:r>
    </w:p>
    <w:p w14:paraId="2C96BF34" w14:textId="77777777" w:rsidR="00144456" w:rsidRDefault="00144456" w:rsidP="00144456">
      <w:pPr>
        <w:pStyle w:val="StandardWeb"/>
      </w:pPr>
      <w:r>
        <w:t>8.) Er tat’s auch den Propheten kund</w:t>
      </w:r>
      <w:r>
        <w:br/>
        <w:t>Und breitets aus durch ihren Mund,</w:t>
      </w:r>
      <w:r>
        <w:br/>
      </w:r>
      <w:proofErr w:type="spellStart"/>
      <w:r>
        <w:t>Darvor</w:t>
      </w:r>
      <w:proofErr w:type="spellEnd"/>
      <w:r>
        <w:t xml:space="preserve"> König und fromme </w:t>
      </w:r>
      <w:proofErr w:type="spellStart"/>
      <w:r>
        <w:t>Leut</w:t>
      </w:r>
      <w:proofErr w:type="spellEnd"/>
      <w:r>
        <w:br/>
        <w:t>Sein warteten vor langer Zeit .</w:t>
      </w:r>
    </w:p>
    <w:p w14:paraId="2E31FE37" w14:textId="77777777" w:rsidR="00144456" w:rsidRDefault="00144456" w:rsidP="00144456">
      <w:pPr>
        <w:pStyle w:val="StandardWeb"/>
      </w:pPr>
      <w:r>
        <w:t>9.) Ob sie wohl, wie ihr Herz begehrt,</w:t>
      </w:r>
      <w:r>
        <w:br/>
        <w:t>Des leiblich nicht wurden gewährt,</w:t>
      </w:r>
      <w:r>
        <w:br/>
        <w:t>Doch hatten sie im Glauben Trost,</w:t>
      </w:r>
      <w:r>
        <w:br/>
        <w:t>Dass sie sollten werden erlöst.</w:t>
      </w:r>
    </w:p>
    <w:p w14:paraId="4EF25307" w14:textId="77777777" w:rsidR="00144456" w:rsidRDefault="00144456" w:rsidP="00144456">
      <w:pPr>
        <w:pStyle w:val="StandardWeb"/>
      </w:pPr>
      <w:r>
        <w:t>10.) Da aber kam die rechte Zeit,</w:t>
      </w:r>
      <w:r>
        <w:br/>
        <w:t>Von welcher Jakob prophezeit,</w:t>
      </w:r>
      <w:r>
        <w:br/>
        <w:t>Las er ihm eine Jungfrau aus,</w:t>
      </w:r>
      <w:r>
        <w:br/>
      </w:r>
      <w:proofErr w:type="spellStart"/>
      <w:r>
        <w:t>Ein’m</w:t>
      </w:r>
      <w:proofErr w:type="spellEnd"/>
      <w:r>
        <w:t xml:space="preserve"> Mann vertraut von Davids Haus.</w:t>
      </w:r>
    </w:p>
    <w:p w14:paraId="41682596" w14:textId="77777777" w:rsidR="00144456" w:rsidRDefault="00144456" w:rsidP="00144456">
      <w:pPr>
        <w:pStyle w:val="StandardWeb"/>
      </w:pPr>
      <w:r>
        <w:t xml:space="preserve">11.) In der </w:t>
      </w:r>
      <w:proofErr w:type="spellStart"/>
      <w:r>
        <w:t>wirk’t</w:t>
      </w:r>
      <w:proofErr w:type="spellEnd"/>
      <w:r>
        <w:t xml:space="preserve"> er mit seiner Kraft,</w:t>
      </w:r>
      <w:r>
        <w:br/>
        <w:t xml:space="preserve">Schuf vom Blut ihrer </w:t>
      </w:r>
      <w:proofErr w:type="spellStart"/>
      <w:r>
        <w:t>Jungsfrauschaft</w:t>
      </w:r>
      <w:proofErr w:type="spellEnd"/>
      <w:r>
        <w:br/>
        <w:t>Das rein und benedeite Kind,</w:t>
      </w:r>
      <w:r>
        <w:br/>
        <w:t xml:space="preserve">Bei dem man Gnad und Wahrheit </w:t>
      </w:r>
      <w:proofErr w:type="spellStart"/>
      <w:r>
        <w:t>find’t</w:t>
      </w:r>
      <w:proofErr w:type="spellEnd"/>
      <w:r>
        <w:t>.</w:t>
      </w:r>
    </w:p>
    <w:p w14:paraId="5376B080" w14:textId="77777777" w:rsidR="00144456" w:rsidRDefault="00144456" w:rsidP="00144456">
      <w:pPr>
        <w:pStyle w:val="StandardWeb"/>
      </w:pPr>
      <w:r>
        <w:t>12.) O Christe, benedeite Frucht,</w:t>
      </w:r>
      <w:r>
        <w:br/>
        <w:t>Empfangen rein in aller Zucht,</w:t>
      </w:r>
      <w:r>
        <w:br/>
      </w:r>
      <w:proofErr w:type="spellStart"/>
      <w:r>
        <w:t>Gebenedei</w:t>
      </w:r>
      <w:proofErr w:type="spellEnd"/>
      <w:r>
        <w:t xml:space="preserve"> und mach uns frei,</w:t>
      </w:r>
      <w:r>
        <w:br/>
        <w:t xml:space="preserve">Sei unser Heil, Trost und </w:t>
      </w:r>
      <w:proofErr w:type="spellStart"/>
      <w:r>
        <w:t>Arzenei</w:t>
      </w:r>
      <w:proofErr w:type="spellEnd"/>
      <w:r>
        <w:t>.</w:t>
      </w:r>
    </w:p>
    <w:p w14:paraId="0B5E0382" w14:textId="77777777" w:rsidR="00144456" w:rsidRDefault="00144456" w:rsidP="00144456">
      <w:pPr>
        <w:pStyle w:val="berschrift1"/>
      </w:pPr>
      <w:r w:rsidRPr="004A79F4">
        <w:t xml:space="preserve">Weltlich ehr </w:t>
      </w:r>
      <w:proofErr w:type="spellStart"/>
      <w:r w:rsidRPr="004A79F4">
        <w:t>vnd</w:t>
      </w:r>
      <w:proofErr w:type="spellEnd"/>
      <w:r w:rsidRPr="004A79F4">
        <w:t xml:space="preserve"> </w:t>
      </w:r>
      <w:proofErr w:type="spellStart"/>
      <w:r w:rsidRPr="004A79F4">
        <w:t>zeytlich</w:t>
      </w:r>
      <w:proofErr w:type="spellEnd"/>
      <w:r w:rsidRPr="004A79F4">
        <w:t xml:space="preserve"> gut,</w:t>
      </w:r>
    </w:p>
    <w:p w14:paraId="30B94002" w14:textId="77777777" w:rsidR="00144456" w:rsidRDefault="00144456" w:rsidP="00144456">
      <w:pPr>
        <w:pStyle w:val="StandardWeb"/>
      </w:pPr>
      <w:r>
        <w:t xml:space="preserve">Weltlich ehr </w:t>
      </w:r>
      <w:proofErr w:type="spellStart"/>
      <w:r>
        <w:t>vnd</w:t>
      </w:r>
      <w:proofErr w:type="spellEnd"/>
      <w:r>
        <w:t xml:space="preserve"> </w:t>
      </w:r>
      <w:proofErr w:type="spellStart"/>
      <w:r>
        <w:t>zeytlich</w:t>
      </w:r>
      <w:proofErr w:type="spellEnd"/>
      <w:r>
        <w:t xml:space="preserve"> gut,</w:t>
      </w:r>
      <w:r>
        <w:br/>
      </w:r>
      <w:proofErr w:type="spellStart"/>
      <w:r>
        <w:t>wollust</w:t>
      </w:r>
      <w:proofErr w:type="spellEnd"/>
      <w:r>
        <w:t xml:space="preserve"> </w:t>
      </w:r>
      <w:proofErr w:type="spellStart"/>
      <w:r>
        <w:t>vnd</w:t>
      </w:r>
      <w:proofErr w:type="spellEnd"/>
      <w:r>
        <w:t xml:space="preserve"> aller </w:t>
      </w:r>
      <w:proofErr w:type="spellStart"/>
      <w:r>
        <w:t>vbermut</w:t>
      </w:r>
      <w:proofErr w:type="spellEnd"/>
      <w:r>
        <w:br/>
        <w:t xml:space="preserve">ist eben wie ein </w:t>
      </w:r>
      <w:proofErr w:type="spellStart"/>
      <w:r>
        <w:t>graß</w:t>
      </w:r>
      <w:proofErr w:type="spellEnd"/>
      <w:r>
        <w:t>,</w:t>
      </w:r>
      <w:r>
        <w:br/>
        <w:t xml:space="preserve">Aller bracht </w:t>
      </w:r>
      <w:proofErr w:type="spellStart"/>
      <w:r>
        <w:t>vnd</w:t>
      </w:r>
      <w:proofErr w:type="spellEnd"/>
      <w:r>
        <w:t xml:space="preserve"> </w:t>
      </w:r>
      <w:proofErr w:type="spellStart"/>
      <w:r>
        <w:t>stoltzer</w:t>
      </w:r>
      <w:proofErr w:type="spellEnd"/>
      <w:r>
        <w:t xml:space="preserve"> </w:t>
      </w:r>
      <w:proofErr w:type="spellStart"/>
      <w:r>
        <w:t>rhumm</w:t>
      </w:r>
      <w:proofErr w:type="spellEnd"/>
      <w:r>
        <w:br/>
      </w:r>
      <w:proofErr w:type="spellStart"/>
      <w:r>
        <w:t>verfelt</w:t>
      </w:r>
      <w:proofErr w:type="spellEnd"/>
      <w:r>
        <w:t xml:space="preserve"> als ein </w:t>
      </w:r>
      <w:proofErr w:type="spellStart"/>
      <w:r>
        <w:t>wisenblumm</w:t>
      </w:r>
      <w:proofErr w:type="spellEnd"/>
      <w:r>
        <w:t>:</w:t>
      </w:r>
      <w:r>
        <w:br/>
        <w:t xml:space="preserve">O </w:t>
      </w:r>
      <w:proofErr w:type="spellStart"/>
      <w:r>
        <w:t>mensch</w:t>
      </w:r>
      <w:proofErr w:type="spellEnd"/>
      <w:r>
        <w:t xml:space="preserve">, </w:t>
      </w:r>
      <w:proofErr w:type="spellStart"/>
      <w:r>
        <w:t>bedenck</w:t>
      </w:r>
      <w:proofErr w:type="spellEnd"/>
      <w:r>
        <w:t xml:space="preserve"> eben das</w:t>
      </w:r>
      <w:r>
        <w:br/>
      </w:r>
      <w:proofErr w:type="spellStart"/>
      <w:r>
        <w:t>vnd</w:t>
      </w:r>
      <w:proofErr w:type="spellEnd"/>
      <w:r>
        <w:t xml:space="preserve"> versorge dich noch </w:t>
      </w:r>
      <w:proofErr w:type="spellStart"/>
      <w:r>
        <w:t>baß</w:t>
      </w:r>
      <w:proofErr w:type="spellEnd"/>
      <w:r>
        <w:t>!</w:t>
      </w:r>
    </w:p>
    <w:p w14:paraId="4DD965E4" w14:textId="77777777" w:rsidR="00144456" w:rsidRDefault="00144456" w:rsidP="00144456">
      <w:pPr>
        <w:pStyle w:val="StandardWeb"/>
      </w:pPr>
      <w:r>
        <w:t xml:space="preserve">Dein End </w:t>
      </w:r>
      <w:proofErr w:type="spellStart"/>
      <w:r>
        <w:t>bild</w:t>
      </w:r>
      <w:proofErr w:type="spellEnd"/>
      <w:r>
        <w:t xml:space="preserve"> dir </w:t>
      </w:r>
      <w:proofErr w:type="spellStart"/>
      <w:r>
        <w:t>teglich</w:t>
      </w:r>
      <w:proofErr w:type="spellEnd"/>
      <w:r>
        <w:t xml:space="preserve"> für,</w:t>
      </w:r>
      <w:r>
        <w:br/>
      </w:r>
      <w:proofErr w:type="spellStart"/>
      <w:r>
        <w:t>gedenck</w:t>
      </w:r>
      <w:proofErr w:type="spellEnd"/>
      <w:r>
        <w:t xml:space="preserve">, der Todt ist für der </w:t>
      </w:r>
      <w:proofErr w:type="spellStart"/>
      <w:r>
        <w:t>thür</w:t>
      </w:r>
      <w:proofErr w:type="spellEnd"/>
      <w:r>
        <w:br/>
      </w:r>
      <w:proofErr w:type="spellStart"/>
      <w:r>
        <w:t>vnd</w:t>
      </w:r>
      <w:proofErr w:type="spellEnd"/>
      <w:r>
        <w:t xml:space="preserve"> </w:t>
      </w:r>
      <w:proofErr w:type="spellStart"/>
      <w:r>
        <w:t>wil</w:t>
      </w:r>
      <w:proofErr w:type="spellEnd"/>
      <w:r>
        <w:t xml:space="preserve"> mit dir </w:t>
      </w:r>
      <w:proofErr w:type="spellStart"/>
      <w:r>
        <w:t>dauon</w:t>
      </w:r>
      <w:proofErr w:type="spellEnd"/>
      <w:r>
        <w:t>,</w:t>
      </w:r>
      <w:r>
        <w:br/>
        <w:t xml:space="preserve">Er </w:t>
      </w:r>
      <w:proofErr w:type="spellStart"/>
      <w:r>
        <w:t>klopfft</w:t>
      </w:r>
      <w:proofErr w:type="spellEnd"/>
      <w:r>
        <w:t xml:space="preserve"> an </w:t>
      </w:r>
      <w:proofErr w:type="spellStart"/>
      <w:r>
        <w:t>vnd</w:t>
      </w:r>
      <w:proofErr w:type="spellEnd"/>
      <w:r>
        <w:t xml:space="preserve"> du </w:t>
      </w:r>
      <w:proofErr w:type="spellStart"/>
      <w:r>
        <w:t>must</w:t>
      </w:r>
      <w:proofErr w:type="spellEnd"/>
      <w:r>
        <w:t xml:space="preserve"> </w:t>
      </w:r>
      <w:proofErr w:type="spellStart"/>
      <w:r>
        <w:t>hrauß</w:t>
      </w:r>
      <w:proofErr w:type="spellEnd"/>
      <w:r>
        <w:br/>
      </w:r>
      <w:proofErr w:type="spellStart"/>
      <w:r>
        <w:t>vnd</w:t>
      </w:r>
      <w:proofErr w:type="spellEnd"/>
      <w:r>
        <w:t xml:space="preserve"> da wird nichts anders </w:t>
      </w:r>
      <w:proofErr w:type="spellStart"/>
      <w:r>
        <w:t>auß</w:t>
      </w:r>
      <w:proofErr w:type="spellEnd"/>
      <w:r>
        <w:t>:</w:t>
      </w:r>
      <w:r>
        <w:br/>
      </w:r>
      <w:proofErr w:type="spellStart"/>
      <w:r>
        <w:t>Hettestu</w:t>
      </w:r>
      <w:proofErr w:type="spellEnd"/>
      <w:r>
        <w:t xml:space="preserve"> nu recht </w:t>
      </w:r>
      <w:proofErr w:type="spellStart"/>
      <w:r>
        <w:t>gethan</w:t>
      </w:r>
      <w:proofErr w:type="spellEnd"/>
      <w:r>
        <w:t>,</w:t>
      </w:r>
      <w:r>
        <w:br/>
        <w:t xml:space="preserve">so </w:t>
      </w:r>
      <w:proofErr w:type="spellStart"/>
      <w:r>
        <w:t>fündestu</w:t>
      </w:r>
      <w:proofErr w:type="spellEnd"/>
      <w:r>
        <w:t xml:space="preserve"> guten lohn!</w:t>
      </w:r>
    </w:p>
    <w:p w14:paraId="2826BB83" w14:textId="77777777" w:rsidR="00144456" w:rsidRDefault="00144456" w:rsidP="00144456">
      <w:pPr>
        <w:pStyle w:val="StandardWeb"/>
      </w:pPr>
      <w:r>
        <w:t xml:space="preserve">Wenn die </w:t>
      </w:r>
      <w:proofErr w:type="spellStart"/>
      <w:r>
        <w:t>seel</w:t>
      </w:r>
      <w:proofErr w:type="spellEnd"/>
      <w:r>
        <w:t xml:space="preserve"> von </w:t>
      </w:r>
      <w:proofErr w:type="spellStart"/>
      <w:r>
        <w:t>hynnen</w:t>
      </w:r>
      <w:proofErr w:type="spellEnd"/>
      <w:r>
        <w:t xml:space="preserve"> </w:t>
      </w:r>
      <w:proofErr w:type="spellStart"/>
      <w:r>
        <w:t>fert</w:t>
      </w:r>
      <w:proofErr w:type="spellEnd"/>
      <w:r>
        <w:br/>
      </w:r>
      <w:proofErr w:type="spellStart"/>
      <w:r>
        <w:t>vnd</w:t>
      </w:r>
      <w:proofErr w:type="spellEnd"/>
      <w:r>
        <w:t xml:space="preserve"> </w:t>
      </w:r>
      <w:proofErr w:type="spellStart"/>
      <w:r>
        <w:t>jr</w:t>
      </w:r>
      <w:proofErr w:type="spellEnd"/>
      <w:r>
        <w:t xml:space="preserve"> </w:t>
      </w:r>
      <w:proofErr w:type="spellStart"/>
      <w:r>
        <w:t>leyb</w:t>
      </w:r>
      <w:proofErr w:type="spellEnd"/>
      <w:r>
        <w:t xml:space="preserve">, von </w:t>
      </w:r>
      <w:proofErr w:type="spellStart"/>
      <w:r>
        <w:t>würmern</w:t>
      </w:r>
      <w:proofErr w:type="spellEnd"/>
      <w:r>
        <w:t xml:space="preserve"> </w:t>
      </w:r>
      <w:proofErr w:type="spellStart"/>
      <w:r>
        <w:t>vertzert</w:t>
      </w:r>
      <w:proofErr w:type="spellEnd"/>
      <w:r>
        <w:t>,</w:t>
      </w:r>
      <w:r>
        <w:br/>
        <w:t xml:space="preserve">wider wird </w:t>
      </w:r>
      <w:proofErr w:type="spellStart"/>
      <w:r>
        <w:t>aufferstehn</w:t>
      </w:r>
      <w:proofErr w:type="spellEnd"/>
      <w:r>
        <w:t>,</w:t>
      </w:r>
      <w:r>
        <w:br/>
        <w:t xml:space="preserve">Als dann vor Göttlicher </w:t>
      </w:r>
      <w:proofErr w:type="spellStart"/>
      <w:r>
        <w:t>krafft</w:t>
      </w:r>
      <w:proofErr w:type="spellEnd"/>
      <w:r>
        <w:br/>
        <w:t>geben sollen rechenschafft,</w:t>
      </w:r>
      <w:r>
        <w:br/>
        <w:t xml:space="preserve">O wie wird er do </w:t>
      </w:r>
      <w:proofErr w:type="spellStart"/>
      <w:r>
        <w:t>bestehn</w:t>
      </w:r>
      <w:proofErr w:type="spellEnd"/>
      <w:r>
        <w:t>,</w:t>
      </w:r>
      <w:r>
        <w:br/>
      </w:r>
      <w:proofErr w:type="spellStart"/>
      <w:r>
        <w:t>weyl</w:t>
      </w:r>
      <w:proofErr w:type="spellEnd"/>
      <w:r>
        <w:t xml:space="preserve"> er </w:t>
      </w:r>
      <w:proofErr w:type="spellStart"/>
      <w:r>
        <w:t>ietzt</w:t>
      </w:r>
      <w:proofErr w:type="spellEnd"/>
      <w:r>
        <w:t xml:space="preserve"> will </w:t>
      </w:r>
      <w:proofErr w:type="spellStart"/>
      <w:r>
        <w:t>müssig</w:t>
      </w:r>
      <w:proofErr w:type="spellEnd"/>
      <w:r>
        <w:t xml:space="preserve"> </w:t>
      </w:r>
      <w:proofErr w:type="spellStart"/>
      <w:r>
        <w:t>gehn</w:t>
      </w:r>
      <w:proofErr w:type="spellEnd"/>
      <w:r>
        <w:t>!</w:t>
      </w:r>
    </w:p>
    <w:p w14:paraId="70F468B4" w14:textId="77777777" w:rsidR="00144456" w:rsidRDefault="00144456" w:rsidP="00144456">
      <w:pPr>
        <w:pStyle w:val="StandardWeb"/>
      </w:pPr>
      <w:r>
        <w:t xml:space="preserve">Denn dort wird </w:t>
      </w:r>
      <w:proofErr w:type="spellStart"/>
      <w:r>
        <w:t>eyn</w:t>
      </w:r>
      <w:proofErr w:type="spellEnd"/>
      <w:r>
        <w:t xml:space="preserve"> </w:t>
      </w:r>
      <w:proofErr w:type="spellStart"/>
      <w:r>
        <w:t>reynes</w:t>
      </w:r>
      <w:proofErr w:type="spellEnd"/>
      <w:r>
        <w:t xml:space="preserve"> </w:t>
      </w:r>
      <w:proofErr w:type="spellStart"/>
      <w:r>
        <w:t>hertz</w:t>
      </w:r>
      <w:proofErr w:type="spellEnd"/>
      <w:r>
        <w:br/>
      </w:r>
      <w:proofErr w:type="spellStart"/>
      <w:r>
        <w:t>vil</w:t>
      </w:r>
      <w:proofErr w:type="spellEnd"/>
      <w:r>
        <w:t xml:space="preserve"> mehr gelten denn alle </w:t>
      </w:r>
      <w:proofErr w:type="spellStart"/>
      <w:r>
        <w:t>schetz</w:t>
      </w:r>
      <w:proofErr w:type="spellEnd"/>
      <w:r>
        <w:br/>
      </w:r>
      <w:proofErr w:type="spellStart"/>
      <w:r>
        <w:t>vnd</w:t>
      </w:r>
      <w:proofErr w:type="spellEnd"/>
      <w:r>
        <w:t xml:space="preserve"> aller </w:t>
      </w:r>
      <w:proofErr w:type="spellStart"/>
      <w:r>
        <w:t>menschen</w:t>
      </w:r>
      <w:proofErr w:type="spellEnd"/>
      <w:r>
        <w:t xml:space="preserve"> gut;</w:t>
      </w:r>
      <w:r>
        <w:br/>
        <w:t>Wer sich hie verfügt mit Gott,</w:t>
      </w:r>
      <w:r>
        <w:br/>
        <w:t xml:space="preserve">der wird dort nicht </w:t>
      </w:r>
      <w:proofErr w:type="spellStart"/>
      <w:r>
        <w:t>leyden</w:t>
      </w:r>
      <w:proofErr w:type="spellEnd"/>
      <w:r>
        <w:t xml:space="preserve"> not,</w:t>
      </w:r>
      <w:r>
        <w:br/>
        <w:t xml:space="preserve">Wer </w:t>
      </w:r>
      <w:proofErr w:type="spellStart"/>
      <w:r>
        <w:t>itzt</w:t>
      </w:r>
      <w:proofErr w:type="spellEnd"/>
      <w:r>
        <w:t xml:space="preserve"> Gottes willen </w:t>
      </w:r>
      <w:proofErr w:type="spellStart"/>
      <w:r>
        <w:t>thut</w:t>
      </w:r>
      <w:proofErr w:type="spellEnd"/>
      <w:r>
        <w:t>,</w:t>
      </w:r>
      <w:r>
        <w:br/>
        <w:t xml:space="preserve">der </w:t>
      </w:r>
      <w:proofErr w:type="spellStart"/>
      <w:r>
        <w:t>wirt</w:t>
      </w:r>
      <w:proofErr w:type="spellEnd"/>
      <w:r>
        <w:t xml:space="preserve"> dort sein </w:t>
      </w:r>
      <w:proofErr w:type="spellStart"/>
      <w:r>
        <w:t>wolgemut</w:t>
      </w:r>
      <w:proofErr w:type="spellEnd"/>
      <w:r>
        <w:t>.</w:t>
      </w:r>
    </w:p>
    <w:p w14:paraId="6B61B29B" w14:textId="77777777" w:rsidR="00144456" w:rsidRDefault="00144456" w:rsidP="00144456">
      <w:pPr>
        <w:pStyle w:val="StandardWeb"/>
      </w:pPr>
      <w:r>
        <w:t>Ein gut gewissen allein</w:t>
      </w:r>
      <w:r>
        <w:br/>
        <w:t xml:space="preserve">ist </w:t>
      </w:r>
      <w:proofErr w:type="spellStart"/>
      <w:r>
        <w:t>vil</w:t>
      </w:r>
      <w:proofErr w:type="spellEnd"/>
      <w:r>
        <w:t xml:space="preserve"> besser denn </w:t>
      </w:r>
      <w:proofErr w:type="spellStart"/>
      <w:r>
        <w:t>Edlestein</w:t>
      </w:r>
      <w:proofErr w:type="spellEnd"/>
      <w:r>
        <w:br/>
      </w:r>
      <w:proofErr w:type="spellStart"/>
      <w:r>
        <w:t>vnd</w:t>
      </w:r>
      <w:proofErr w:type="spellEnd"/>
      <w:r>
        <w:t xml:space="preserve"> köstlicher denn Gold;</w:t>
      </w:r>
      <w:r>
        <w:br/>
        <w:t>Wer es in Christo erlangt</w:t>
      </w:r>
      <w:r>
        <w:br/>
      </w:r>
      <w:proofErr w:type="spellStart"/>
      <w:r>
        <w:t>vnd</w:t>
      </w:r>
      <w:proofErr w:type="spellEnd"/>
      <w:r>
        <w:t xml:space="preserve"> </w:t>
      </w:r>
      <w:proofErr w:type="spellStart"/>
      <w:r>
        <w:t>jm</w:t>
      </w:r>
      <w:proofErr w:type="spellEnd"/>
      <w:r>
        <w:t xml:space="preserve"> </w:t>
      </w:r>
      <w:proofErr w:type="spellStart"/>
      <w:r>
        <w:t>öördentlich</w:t>
      </w:r>
      <w:proofErr w:type="spellEnd"/>
      <w:r>
        <w:t xml:space="preserve"> anhangt,</w:t>
      </w:r>
      <w:r>
        <w:br/>
        <w:t xml:space="preserve">Dem vergibt Gott </w:t>
      </w:r>
      <w:proofErr w:type="spellStart"/>
      <w:r>
        <w:t>seyne</w:t>
      </w:r>
      <w:proofErr w:type="spellEnd"/>
      <w:r>
        <w:t xml:space="preserve"> schuld,</w:t>
      </w:r>
      <w:r>
        <w:br/>
        <w:t xml:space="preserve">steht </w:t>
      </w:r>
      <w:proofErr w:type="spellStart"/>
      <w:r>
        <w:t>jm</w:t>
      </w:r>
      <w:proofErr w:type="spellEnd"/>
      <w:r>
        <w:t xml:space="preserve"> </w:t>
      </w:r>
      <w:proofErr w:type="spellStart"/>
      <w:r>
        <w:t>bey</w:t>
      </w:r>
      <w:proofErr w:type="spellEnd"/>
      <w:r>
        <w:t xml:space="preserve"> </w:t>
      </w:r>
      <w:proofErr w:type="spellStart"/>
      <w:r>
        <w:t>vnd</w:t>
      </w:r>
      <w:proofErr w:type="spellEnd"/>
      <w:r>
        <w:t xml:space="preserve"> ist </w:t>
      </w:r>
      <w:proofErr w:type="spellStart"/>
      <w:r>
        <w:t>jm</w:t>
      </w:r>
      <w:proofErr w:type="spellEnd"/>
      <w:r>
        <w:t xml:space="preserve"> hold.</w:t>
      </w:r>
    </w:p>
    <w:p w14:paraId="1E0DCFD5" w14:textId="77777777" w:rsidR="00144456" w:rsidRDefault="00144456" w:rsidP="00144456">
      <w:pPr>
        <w:pStyle w:val="StandardWeb"/>
      </w:pPr>
      <w:r>
        <w:t xml:space="preserve">Kein </w:t>
      </w:r>
      <w:proofErr w:type="spellStart"/>
      <w:r>
        <w:t>reychthumb</w:t>
      </w:r>
      <w:proofErr w:type="spellEnd"/>
      <w:r>
        <w:t xml:space="preserve"> noch keine </w:t>
      </w:r>
      <w:proofErr w:type="spellStart"/>
      <w:r>
        <w:t>gwalt</w:t>
      </w:r>
      <w:proofErr w:type="spellEnd"/>
      <w:r>
        <w:t>,</w:t>
      </w:r>
      <w:r>
        <w:br/>
        <w:t xml:space="preserve">keine </w:t>
      </w:r>
      <w:proofErr w:type="spellStart"/>
      <w:r>
        <w:t>zierheyt</w:t>
      </w:r>
      <w:proofErr w:type="spellEnd"/>
      <w:r>
        <w:t xml:space="preserve"> noch schön </w:t>
      </w:r>
      <w:proofErr w:type="spellStart"/>
      <w:r>
        <w:t>gestalt</w:t>
      </w:r>
      <w:proofErr w:type="spellEnd"/>
      <w:r>
        <w:br/>
      </w:r>
      <w:proofErr w:type="spellStart"/>
      <w:r>
        <w:t>hielfft</w:t>
      </w:r>
      <w:proofErr w:type="spellEnd"/>
      <w:r>
        <w:t xml:space="preserve"> was zur </w:t>
      </w:r>
      <w:proofErr w:type="spellStart"/>
      <w:r>
        <w:t>seligkeyt</w:t>
      </w:r>
      <w:proofErr w:type="spellEnd"/>
      <w:r>
        <w:t>,</w:t>
      </w:r>
      <w:r>
        <w:br/>
        <w:t xml:space="preserve">Es </w:t>
      </w:r>
      <w:proofErr w:type="spellStart"/>
      <w:r>
        <w:t>sey</w:t>
      </w:r>
      <w:proofErr w:type="spellEnd"/>
      <w:r>
        <w:t xml:space="preserve"> denn das Hertz zu </w:t>
      </w:r>
      <w:proofErr w:type="spellStart"/>
      <w:r>
        <w:t>gleych</w:t>
      </w:r>
      <w:proofErr w:type="spellEnd"/>
      <w:r>
        <w:br/>
      </w:r>
      <w:proofErr w:type="spellStart"/>
      <w:r>
        <w:t>inn</w:t>
      </w:r>
      <w:proofErr w:type="spellEnd"/>
      <w:r>
        <w:t xml:space="preserve"> Göttlichen gaben </w:t>
      </w:r>
      <w:proofErr w:type="spellStart"/>
      <w:r>
        <w:t>reych</w:t>
      </w:r>
      <w:proofErr w:type="spellEnd"/>
      <w:r>
        <w:br/>
      </w:r>
      <w:proofErr w:type="spellStart"/>
      <w:r>
        <w:t>Vnd</w:t>
      </w:r>
      <w:proofErr w:type="spellEnd"/>
      <w:r>
        <w:t xml:space="preserve"> geziert mit </w:t>
      </w:r>
      <w:proofErr w:type="spellStart"/>
      <w:r>
        <w:t>geystligkeyt</w:t>
      </w:r>
      <w:proofErr w:type="spellEnd"/>
      <w:r>
        <w:br/>
      </w:r>
      <w:proofErr w:type="spellStart"/>
      <w:r>
        <w:t>inn</w:t>
      </w:r>
      <w:proofErr w:type="spellEnd"/>
      <w:r>
        <w:t xml:space="preserve"> Christi </w:t>
      </w:r>
      <w:proofErr w:type="spellStart"/>
      <w:r>
        <w:t>teylhafftigkeyt</w:t>
      </w:r>
      <w:proofErr w:type="spellEnd"/>
      <w:r>
        <w:t>.</w:t>
      </w:r>
    </w:p>
    <w:p w14:paraId="12EAEB09" w14:textId="77777777" w:rsidR="00144456" w:rsidRDefault="00144456" w:rsidP="00144456">
      <w:pPr>
        <w:pStyle w:val="StandardWeb"/>
      </w:pPr>
      <w:r>
        <w:t>Christus redet offenbar</w:t>
      </w:r>
      <w:r>
        <w:br/>
      </w:r>
      <w:proofErr w:type="spellStart"/>
      <w:r>
        <w:t>vnd</w:t>
      </w:r>
      <w:proofErr w:type="spellEnd"/>
      <w:r>
        <w:t xml:space="preserve"> spricht zu aller </w:t>
      </w:r>
      <w:proofErr w:type="spellStart"/>
      <w:r>
        <w:t>menschen</w:t>
      </w:r>
      <w:proofErr w:type="spellEnd"/>
      <w:r>
        <w:t xml:space="preserve"> schar:</w:t>
      </w:r>
      <w:r>
        <w:br/>
        <w:t xml:space="preserve">wer mit mir herrschen </w:t>
      </w:r>
      <w:proofErr w:type="spellStart"/>
      <w:r>
        <w:t>wil</w:t>
      </w:r>
      <w:proofErr w:type="spellEnd"/>
      <w:r>
        <w:t>,</w:t>
      </w:r>
      <w:r>
        <w:br/>
        <w:t xml:space="preserve">Der </w:t>
      </w:r>
      <w:proofErr w:type="spellStart"/>
      <w:r>
        <w:t>nemm</w:t>
      </w:r>
      <w:proofErr w:type="spellEnd"/>
      <w:r>
        <w:t xml:space="preserve"> auch sein Creutz </w:t>
      </w:r>
      <w:proofErr w:type="spellStart"/>
      <w:r>
        <w:t>auff</w:t>
      </w:r>
      <w:proofErr w:type="spellEnd"/>
      <w:r>
        <w:t xml:space="preserve"> sich,</w:t>
      </w:r>
      <w:r>
        <w:br/>
      </w:r>
      <w:proofErr w:type="spellStart"/>
      <w:r>
        <w:t>vnterwerff</w:t>
      </w:r>
      <w:proofErr w:type="spellEnd"/>
      <w:r>
        <w:t xml:space="preserve"> sich </w:t>
      </w:r>
      <w:proofErr w:type="spellStart"/>
      <w:r>
        <w:t>willigklich</w:t>
      </w:r>
      <w:proofErr w:type="spellEnd"/>
      <w:r>
        <w:t>,</w:t>
      </w:r>
      <w:r>
        <w:br/>
        <w:t xml:space="preserve">Halt sich nach meinem </w:t>
      </w:r>
      <w:proofErr w:type="spellStart"/>
      <w:r>
        <w:t>beyspil</w:t>
      </w:r>
      <w:proofErr w:type="spellEnd"/>
      <w:r>
        <w:t>,</w:t>
      </w:r>
      <w:r>
        <w:br/>
      </w:r>
      <w:proofErr w:type="spellStart"/>
      <w:r>
        <w:t>thu</w:t>
      </w:r>
      <w:proofErr w:type="spellEnd"/>
      <w:r>
        <w:t xml:space="preserve"> nicht wie sein Adam </w:t>
      </w:r>
      <w:proofErr w:type="spellStart"/>
      <w:r>
        <w:t>wil</w:t>
      </w:r>
      <w:proofErr w:type="spellEnd"/>
      <w:r>
        <w:t>.</w:t>
      </w:r>
    </w:p>
    <w:p w14:paraId="594764C7" w14:textId="77777777" w:rsidR="00144456" w:rsidRDefault="00144456" w:rsidP="00144456">
      <w:pPr>
        <w:pStyle w:val="StandardWeb"/>
      </w:pPr>
      <w:r>
        <w:t xml:space="preserve">O </w:t>
      </w:r>
      <w:proofErr w:type="spellStart"/>
      <w:r>
        <w:t>mensch</w:t>
      </w:r>
      <w:proofErr w:type="spellEnd"/>
      <w:r>
        <w:t xml:space="preserve">, </w:t>
      </w:r>
      <w:proofErr w:type="spellStart"/>
      <w:r>
        <w:t>sih</w:t>
      </w:r>
      <w:proofErr w:type="spellEnd"/>
      <w:r>
        <w:t xml:space="preserve"> an Jesum Christ,</w:t>
      </w:r>
      <w:r>
        <w:br/>
        <w:t xml:space="preserve">so fern er dir zum </w:t>
      </w:r>
      <w:proofErr w:type="spellStart"/>
      <w:r>
        <w:t>beyspiel</w:t>
      </w:r>
      <w:proofErr w:type="spellEnd"/>
      <w:r>
        <w:t xml:space="preserve"> ist,</w:t>
      </w:r>
      <w:r>
        <w:br/>
      </w:r>
      <w:proofErr w:type="spellStart"/>
      <w:r>
        <w:t>vnd</w:t>
      </w:r>
      <w:proofErr w:type="spellEnd"/>
      <w:r>
        <w:t xml:space="preserve"> </w:t>
      </w:r>
      <w:proofErr w:type="spellStart"/>
      <w:r>
        <w:t>vntergib</w:t>
      </w:r>
      <w:proofErr w:type="spellEnd"/>
      <w:r>
        <w:t xml:space="preserve"> dich gar,</w:t>
      </w:r>
      <w:r>
        <w:br/>
        <w:t xml:space="preserve">Nimm </w:t>
      </w:r>
      <w:proofErr w:type="spellStart"/>
      <w:r>
        <w:t>auff</w:t>
      </w:r>
      <w:proofErr w:type="spellEnd"/>
      <w:r>
        <w:t xml:space="preserve"> dich sein </w:t>
      </w:r>
      <w:proofErr w:type="spellStart"/>
      <w:r>
        <w:t>süsses</w:t>
      </w:r>
      <w:proofErr w:type="spellEnd"/>
      <w:r>
        <w:t xml:space="preserve"> joch</w:t>
      </w:r>
      <w:r>
        <w:br/>
      </w:r>
      <w:proofErr w:type="spellStart"/>
      <w:r>
        <w:t>vnd</w:t>
      </w:r>
      <w:proofErr w:type="spellEnd"/>
      <w:r>
        <w:t xml:space="preserve"> folg </w:t>
      </w:r>
      <w:proofErr w:type="spellStart"/>
      <w:r>
        <w:t>jm</w:t>
      </w:r>
      <w:proofErr w:type="spellEnd"/>
      <w:r>
        <w:t xml:space="preserve"> hie </w:t>
      </w:r>
      <w:proofErr w:type="spellStart"/>
      <w:r>
        <w:t>trewlich</w:t>
      </w:r>
      <w:proofErr w:type="spellEnd"/>
      <w:r>
        <w:t xml:space="preserve"> noch,</w:t>
      </w:r>
      <w:r>
        <w:br/>
        <w:t xml:space="preserve">So </w:t>
      </w:r>
      <w:proofErr w:type="spellStart"/>
      <w:r>
        <w:t>kömpstu</w:t>
      </w:r>
      <w:proofErr w:type="spellEnd"/>
      <w:r>
        <w:t xml:space="preserve"> zur Engel schar,</w:t>
      </w:r>
      <w:r>
        <w:br/>
        <w:t xml:space="preserve">die des wartet </w:t>
      </w:r>
      <w:proofErr w:type="spellStart"/>
      <w:r>
        <w:t>jmmerdar</w:t>
      </w:r>
      <w:proofErr w:type="spellEnd"/>
      <w:r>
        <w:t>.</w:t>
      </w:r>
    </w:p>
    <w:p w14:paraId="22F1FC17" w14:textId="77777777" w:rsidR="00144456" w:rsidRDefault="00144456" w:rsidP="00144456">
      <w:pPr>
        <w:pStyle w:val="StandardWeb"/>
      </w:pPr>
      <w:r>
        <w:t xml:space="preserve">Glaub dem Herrn </w:t>
      </w:r>
      <w:proofErr w:type="spellStart"/>
      <w:r>
        <w:t>auß</w:t>
      </w:r>
      <w:proofErr w:type="spellEnd"/>
      <w:r>
        <w:t xml:space="preserve"> </w:t>
      </w:r>
      <w:proofErr w:type="spellStart"/>
      <w:r>
        <w:t>hertzen</w:t>
      </w:r>
      <w:proofErr w:type="spellEnd"/>
      <w:r>
        <w:t xml:space="preserve"> </w:t>
      </w:r>
      <w:proofErr w:type="spellStart"/>
      <w:r>
        <w:t>grund</w:t>
      </w:r>
      <w:proofErr w:type="spellEnd"/>
      <w:r>
        <w:br/>
      </w:r>
      <w:proofErr w:type="spellStart"/>
      <w:r>
        <w:t>vnd</w:t>
      </w:r>
      <w:proofErr w:type="spellEnd"/>
      <w:r>
        <w:t xml:space="preserve"> bekenn </w:t>
      </w:r>
      <w:proofErr w:type="spellStart"/>
      <w:r>
        <w:t>jn</w:t>
      </w:r>
      <w:proofErr w:type="spellEnd"/>
      <w:r>
        <w:t xml:space="preserve"> mit deinem </w:t>
      </w:r>
      <w:proofErr w:type="spellStart"/>
      <w:r>
        <w:t>mund</w:t>
      </w:r>
      <w:proofErr w:type="spellEnd"/>
      <w:r>
        <w:br/>
      </w:r>
      <w:proofErr w:type="spellStart"/>
      <w:r>
        <w:t>vnd</w:t>
      </w:r>
      <w:proofErr w:type="spellEnd"/>
      <w:r>
        <w:t xml:space="preserve"> </w:t>
      </w:r>
      <w:proofErr w:type="spellStart"/>
      <w:r>
        <w:t>preyß</w:t>
      </w:r>
      <w:proofErr w:type="spellEnd"/>
      <w:r>
        <w:t xml:space="preserve"> </w:t>
      </w:r>
      <w:proofErr w:type="spellStart"/>
      <w:r>
        <w:t>jn</w:t>
      </w:r>
      <w:proofErr w:type="spellEnd"/>
      <w:r>
        <w:t xml:space="preserve"> mit der </w:t>
      </w:r>
      <w:proofErr w:type="spellStart"/>
      <w:r>
        <w:t>that</w:t>
      </w:r>
      <w:proofErr w:type="spellEnd"/>
      <w:r>
        <w:t>,</w:t>
      </w:r>
      <w:r>
        <w:br/>
        <w:t xml:space="preserve">Thu </w:t>
      </w:r>
      <w:proofErr w:type="spellStart"/>
      <w:r>
        <w:t>jm</w:t>
      </w:r>
      <w:proofErr w:type="spellEnd"/>
      <w:r>
        <w:t xml:space="preserve"> </w:t>
      </w:r>
      <w:proofErr w:type="spellStart"/>
      <w:r>
        <w:t>fleyssig</w:t>
      </w:r>
      <w:proofErr w:type="spellEnd"/>
      <w:r>
        <w:t xml:space="preserve"> deine </w:t>
      </w:r>
      <w:proofErr w:type="spellStart"/>
      <w:r>
        <w:t>pflicht</w:t>
      </w:r>
      <w:proofErr w:type="spellEnd"/>
      <w:r>
        <w:t>,</w:t>
      </w:r>
      <w:r>
        <w:br/>
        <w:t xml:space="preserve">wie dich sein </w:t>
      </w:r>
      <w:proofErr w:type="spellStart"/>
      <w:r>
        <w:t>wort</w:t>
      </w:r>
      <w:proofErr w:type="spellEnd"/>
      <w:r>
        <w:t xml:space="preserve"> </w:t>
      </w:r>
      <w:proofErr w:type="spellStart"/>
      <w:r>
        <w:t>vnterricht</w:t>
      </w:r>
      <w:proofErr w:type="spellEnd"/>
      <w:r>
        <w:t>,</w:t>
      </w:r>
      <w:r>
        <w:br/>
        <w:t xml:space="preserve">So wird er mit seiner </w:t>
      </w:r>
      <w:proofErr w:type="spellStart"/>
      <w:r>
        <w:t>gnad</w:t>
      </w:r>
      <w:proofErr w:type="spellEnd"/>
      <w:r>
        <w:br/>
        <w:t xml:space="preserve">dir </w:t>
      </w:r>
      <w:proofErr w:type="spellStart"/>
      <w:r>
        <w:t>bey</w:t>
      </w:r>
      <w:proofErr w:type="spellEnd"/>
      <w:r>
        <w:t xml:space="preserve"> </w:t>
      </w:r>
      <w:proofErr w:type="spellStart"/>
      <w:r>
        <w:t>stehn</w:t>
      </w:r>
      <w:proofErr w:type="spellEnd"/>
      <w:r>
        <w:t xml:space="preserve"> </w:t>
      </w:r>
      <w:proofErr w:type="spellStart"/>
      <w:r>
        <w:t>inn</w:t>
      </w:r>
      <w:proofErr w:type="spellEnd"/>
      <w:r>
        <w:t xml:space="preserve"> aller not.</w:t>
      </w:r>
    </w:p>
    <w:p w14:paraId="3860B102" w14:textId="77777777" w:rsidR="00144456" w:rsidRDefault="00144456" w:rsidP="00144456">
      <w:pPr>
        <w:pStyle w:val="StandardWeb"/>
      </w:pPr>
      <w:proofErr w:type="spellStart"/>
      <w:r>
        <w:t>Regier</w:t>
      </w:r>
      <w:proofErr w:type="spellEnd"/>
      <w:r>
        <w:t xml:space="preserve"> dich nach seiner leer</w:t>
      </w:r>
      <w:r>
        <w:br/>
      </w:r>
      <w:proofErr w:type="spellStart"/>
      <w:r>
        <w:t>vnd</w:t>
      </w:r>
      <w:proofErr w:type="spellEnd"/>
      <w:r>
        <w:t xml:space="preserve"> gib </w:t>
      </w:r>
      <w:proofErr w:type="spellStart"/>
      <w:r>
        <w:t>jm</w:t>
      </w:r>
      <w:proofErr w:type="spellEnd"/>
      <w:r>
        <w:t xml:space="preserve"> </w:t>
      </w:r>
      <w:proofErr w:type="spellStart"/>
      <w:r>
        <w:t>allzeyt</w:t>
      </w:r>
      <w:proofErr w:type="spellEnd"/>
      <w:r>
        <w:t xml:space="preserve"> lob </w:t>
      </w:r>
      <w:proofErr w:type="spellStart"/>
      <w:r>
        <w:t>vnd</w:t>
      </w:r>
      <w:proofErr w:type="spellEnd"/>
      <w:r>
        <w:t xml:space="preserve"> ehr</w:t>
      </w:r>
      <w:r>
        <w:br/>
        <w:t xml:space="preserve">mit </w:t>
      </w:r>
      <w:proofErr w:type="spellStart"/>
      <w:r>
        <w:t>vnterthenigkeyt</w:t>
      </w:r>
      <w:proofErr w:type="spellEnd"/>
      <w:r>
        <w:t>,</w:t>
      </w:r>
      <w:r>
        <w:br/>
        <w:t xml:space="preserve">Sprich </w:t>
      </w:r>
      <w:proofErr w:type="spellStart"/>
      <w:r>
        <w:t>hertzlich</w:t>
      </w:r>
      <w:proofErr w:type="spellEnd"/>
      <w:r>
        <w:t xml:space="preserve"> mit </w:t>
      </w:r>
      <w:proofErr w:type="spellStart"/>
      <w:r>
        <w:t>jnnikeyt</w:t>
      </w:r>
      <w:proofErr w:type="spellEnd"/>
      <w:r>
        <w:t>:</w:t>
      </w:r>
      <w:r>
        <w:br/>
        <w:t xml:space="preserve">O Gott </w:t>
      </w:r>
      <w:proofErr w:type="spellStart"/>
      <w:r>
        <w:t>inn</w:t>
      </w:r>
      <w:proofErr w:type="spellEnd"/>
      <w:r>
        <w:t xml:space="preserve"> </w:t>
      </w:r>
      <w:proofErr w:type="spellStart"/>
      <w:r>
        <w:t>Dreyfaltigkeyt</w:t>
      </w:r>
      <w:proofErr w:type="spellEnd"/>
      <w:r>
        <w:t>,</w:t>
      </w:r>
      <w:r>
        <w:br/>
        <w:t xml:space="preserve">Dir </w:t>
      </w:r>
      <w:proofErr w:type="spellStart"/>
      <w:r>
        <w:t>sey</w:t>
      </w:r>
      <w:proofErr w:type="spellEnd"/>
      <w:r>
        <w:t xml:space="preserve"> </w:t>
      </w:r>
      <w:proofErr w:type="spellStart"/>
      <w:r>
        <w:t>danck</w:t>
      </w:r>
      <w:proofErr w:type="spellEnd"/>
      <w:r>
        <w:t xml:space="preserve"> </w:t>
      </w:r>
      <w:proofErr w:type="spellStart"/>
      <w:r>
        <w:t>vnd</w:t>
      </w:r>
      <w:proofErr w:type="spellEnd"/>
      <w:r>
        <w:t xml:space="preserve"> </w:t>
      </w:r>
      <w:proofErr w:type="spellStart"/>
      <w:r>
        <w:t>herrligkeyt</w:t>
      </w:r>
      <w:proofErr w:type="spellEnd"/>
      <w:r>
        <w:br/>
        <w:t xml:space="preserve">hie </w:t>
      </w:r>
      <w:proofErr w:type="spellStart"/>
      <w:r>
        <w:t>vnd</w:t>
      </w:r>
      <w:proofErr w:type="spellEnd"/>
      <w:r>
        <w:t xml:space="preserve"> dort </w:t>
      </w:r>
      <w:proofErr w:type="spellStart"/>
      <w:r>
        <w:t>inn</w:t>
      </w:r>
      <w:proofErr w:type="spellEnd"/>
      <w:r>
        <w:t xml:space="preserve"> </w:t>
      </w:r>
      <w:proofErr w:type="spellStart"/>
      <w:r>
        <w:t>ewigkeyt</w:t>
      </w:r>
      <w:proofErr w:type="spellEnd"/>
      <w:r>
        <w:t>!</w:t>
      </w:r>
    </w:p>
    <w:p w14:paraId="70736B78" w14:textId="77777777" w:rsidR="00144456" w:rsidRDefault="00144456" w:rsidP="00144456">
      <w:pPr>
        <w:pStyle w:val="berschrift1"/>
      </w:pPr>
      <w:r>
        <w:t>Weltlich‘ Ehr und zeitlich Gut (modernisiert)</w:t>
      </w:r>
    </w:p>
    <w:p w14:paraId="16EEE151" w14:textId="77777777" w:rsidR="00144456" w:rsidRDefault="00144456" w:rsidP="00144456">
      <w:pPr>
        <w:pStyle w:val="StandardWeb"/>
      </w:pPr>
      <w:r>
        <w:t>Weltlich‘ Ehr und zeitlich Gut,</w:t>
      </w:r>
      <w:r>
        <w:br/>
        <w:t xml:space="preserve">Wollust und aller </w:t>
      </w:r>
      <w:proofErr w:type="spellStart"/>
      <w:r>
        <w:t>Uebermuth</w:t>
      </w:r>
      <w:proofErr w:type="spellEnd"/>
      <w:r>
        <w:br/>
        <w:t>Ist eben wie ein Gras;</w:t>
      </w:r>
      <w:r>
        <w:br/>
        <w:t>Aller Pracht und stolzer Ruhm</w:t>
      </w:r>
      <w:r>
        <w:br/>
        <w:t xml:space="preserve">Verfällt als ein‘ </w:t>
      </w:r>
      <w:proofErr w:type="spellStart"/>
      <w:r>
        <w:t>Wiesenblum</w:t>
      </w:r>
      <w:proofErr w:type="spellEnd"/>
      <w:r>
        <w:t>‘.</w:t>
      </w:r>
      <w:r>
        <w:br/>
        <w:t>O Mensch, bedenk‘ eben das,</w:t>
      </w:r>
      <w:r>
        <w:br/>
        <w:t xml:space="preserve">Und versorge dich noch </w:t>
      </w:r>
      <w:proofErr w:type="spellStart"/>
      <w:r>
        <w:t>baß</w:t>
      </w:r>
      <w:proofErr w:type="spellEnd"/>
      <w:r>
        <w:t>.</w:t>
      </w:r>
    </w:p>
    <w:p w14:paraId="6546AAAE" w14:textId="77777777" w:rsidR="00144456" w:rsidRDefault="00144456" w:rsidP="00144456">
      <w:pPr>
        <w:pStyle w:val="StandardWeb"/>
      </w:pPr>
      <w:r>
        <w:t xml:space="preserve">Dein End‘ </w:t>
      </w:r>
      <w:proofErr w:type="spellStart"/>
      <w:r>
        <w:t>bild</w:t>
      </w:r>
      <w:proofErr w:type="spellEnd"/>
      <w:r>
        <w:t>‘ dir täglich für!</w:t>
      </w:r>
      <w:r>
        <w:br/>
        <w:t>Gedenk: Der Tod ist für der Thür</w:t>
      </w:r>
      <w:r>
        <w:br/>
        <w:t>Und will mit dir davon;</w:t>
      </w:r>
      <w:r>
        <w:br/>
        <w:t xml:space="preserve">Er klopft an, und du </w:t>
      </w:r>
      <w:proofErr w:type="spellStart"/>
      <w:r>
        <w:t>mußt</w:t>
      </w:r>
      <w:proofErr w:type="spellEnd"/>
      <w:r>
        <w:t xml:space="preserve"> </w:t>
      </w:r>
      <w:proofErr w:type="spellStart"/>
      <w:r>
        <w:t>h’raus</w:t>
      </w:r>
      <w:proofErr w:type="spellEnd"/>
      <w:r>
        <w:t>,</w:t>
      </w:r>
      <w:r>
        <w:br/>
        <w:t xml:space="preserve">Da wird nu </w:t>
      </w:r>
      <w:proofErr w:type="spellStart"/>
      <w:r>
        <w:t>nit</w:t>
      </w:r>
      <w:proofErr w:type="spellEnd"/>
      <w:r>
        <w:t xml:space="preserve"> anders aus!</w:t>
      </w:r>
      <w:r>
        <w:br/>
        <w:t xml:space="preserve">Hättest du nu recht </w:t>
      </w:r>
      <w:proofErr w:type="spellStart"/>
      <w:r>
        <w:t>gethon</w:t>
      </w:r>
      <w:proofErr w:type="spellEnd"/>
      <w:r>
        <w:t>,</w:t>
      </w:r>
      <w:r>
        <w:br/>
        <w:t>So findest du guten Lohn.</w:t>
      </w:r>
    </w:p>
    <w:p w14:paraId="630EAF46" w14:textId="77777777" w:rsidR="00144456" w:rsidRDefault="00144456" w:rsidP="00144456">
      <w:pPr>
        <w:pStyle w:val="StandardWeb"/>
      </w:pPr>
      <w:r>
        <w:t>Wenn die Seel zur Höllen fährt</w:t>
      </w:r>
      <w:r>
        <w:br/>
        <w:t>Und ihr Leib, von Würmern verzehrt,</w:t>
      </w:r>
      <w:r>
        <w:br/>
        <w:t xml:space="preserve">Wieder wird </w:t>
      </w:r>
      <w:proofErr w:type="spellStart"/>
      <w:r>
        <w:t>auferstehn</w:t>
      </w:r>
      <w:proofErr w:type="spellEnd"/>
      <w:r>
        <w:t>,</w:t>
      </w:r>
      <w:r>
        <w:br/>
        <w:t>Alsdann für göttlicher Kraft</w:t>
      </w:r>
      <w:r>
        <w:br/>
        <w:t>Geben sollen Rechenschaft:</w:t>
      </w:r>
      <w:r>
        <w:br/>
        <w:t xml:space="preserve">O wie wird er da </w:t>
      </w:r>
      <w:proofErr w:type="spellStart"/>
      <w:r>
        <w:t>bestehn</w:t>
      </w:r>
      <w:proofErr w:type="spellEnd"/>
      <w:r>
        <w:t>,</w:t>
      </w:r>
      <w:r>
        <w:br/>
        <w:t xml:space="preserve">Weil er jetzt will </w:t>
      </w:r>
      <w:proofErr w:type="spellStart"/>
      <w:r>
        <w:t>müssig</w:t>
      </w:r>
      <w:proofErr w:type="spellEnd"/>
      <w:r>
        <w:t xml:space="preserve"> </w:t>
      </w:r>
      <w:proofErr w:type="spellStart"/>
      <w:r>
        <w:t>gehn</w:t>
      </w:r>
      <w:proofErr w:type="spellEnd"/>
      <w:r>
        <w:t>?</w:t>
      </w:r>
    </w:p>
    <w:p w14:paraId="4566F702" w14:textId="77777777" w:rsidR="00144456" w:rsidRDefault="00144456" w:rsidP="00144456">
      <w:pPr>
        <w:pStyle w:val="StandardWeb"/>
      </w:pPr>
      <w:r>
        <w:t>Denn dort wird ein reines Herz</w:t>
      </w:r>
      <w:r>
        <w:br/>
        <w:t>Viel mehr gelten denn alle Schätz‘</w:t>
      </w:r>
      <w:r>
        <w:br/>
        <w:t>Und aller Menschen Gut.</w:t>
      </w:r>
      <w:r>
        <w:br/>
        <w:t>Wer sich hie verfügt mit Gott,</w:t>
      </w:r>
      <w:r>
        <w:br/>
        <w:t>Der wird dort nicht leiden Noth;</w:t>
      </w:r>
      <w:r>
        <w:br/>
        <w:t xml:space="preserve">Wer jetzt Gottes Willen </w:t>
      </w:r>
      <w:proofErr w:type="spellStart"/>
      <w:r>
        <w:t>thut</w:t>
      </w:r>
      <w:proofErr w:type="spellEnd"/>
      <w:r>
        <w:t>,</w:t>
      </w:r>
      <w:r>
        <w:br/>
        <w:t xml:space="preserve">Der wird dort </w:t>
      </w:r>
      <w:proofErr w:type="spellStart"/>
      <w:r>
        <w:t>seyn</w:t>
      </w:r>
      <w:proofErr w:type="spellEnd"/>
      <w:r>
        <w:t xml:space="preserve"> </w:t>
      </w:r>
      <w:proofErr w:type="spellStart"/>
      <w:r>
        <w:t>wohlgemuth</w:t>
      </w:r>
      <w:proofErr w:type="spellEnd"/>
      <w:r>
        <w:t>.</w:t>
      </w:r>
    </w:p>
    <w:p w14:paraId="1A1ED4C1" w14:textId="77777777" w:rsidR="00144456" w:rsidRDefault="00144456" w:rsidP="00144456">
      <w:pPr>
        <w:pStyle w:val="StandardWeb"/>
      </w:pPr>
      <w:r>
        <w:t>Ein gut Gewissen allein</w:t>
      </w:r>
      <w:r>
        <w:br/>
        <w:t>Ist viel besser denn edle Stein</w:t>
      </w:r>
      <w:r>
        <w:br/>
        <w:t>Und köstlicher denn Gold;</w:t>
      </w:r>
      <w:r>
        <w:br/>
        <w:t>Wer es in Christo erlangt</w:t>
      </w:r>
      <w:r>
        <w:br/>
        <w:t>Und ihm ordentlich anhangt,</w:t>
      </w:r>
      <w:r>
        <w:br/>
        <w:t xml:space="preserve">Dem </w:t>
      </w:r>
      <w:proofErr w:type="spellStart"/>
      <w:r>
        <w:t>vergiebt</w:t>
      </w:r>
      <w:proofErr w:type="spellEnd"/>
      <w:r>
        <w:t xml:space="preserve"> Gott seine Schuld,</w:t>
      </w:r>
      <w:r>
        <w:br/>
        <w:t xml:space="preserve">Steht ihm </w:t>
      </w:r>
      <w:proofErr w:type="spellStart"/>
      <w:r>
        <w:t>bey</w:t>
      </w:r>
      <w:proofErr w:type="spellEnd"/>
      <w:r>
        <w:t xml:space="preserve"> und ist ihm hold.</w:t>
      </w:r>
    </w:p>
    <w:p w14:paraId="2BD4BF77" w14:textId="77777777" w:rsidR="00144456" w:rsidRDefault="00144456" w:rsidP="00144456">
      <w:pPr>
        <w:pStyle w:val="StandardWeb"/>
      </w:pPr>
      <w:r>
        <w:t xml:space="preserve">Kein </w:t>
      </w:r>
      <w:proofErr w:type="spellStart"/>
      <w:r>
        <w:t>Reichthum</w:t>
      </w:r>
      <w:proofErr w:type="spellEnd"/>
      <w:r>
        <w:t xml:space="preserve">, auch keine </w:t>
      </w:r>
      <w:proofErr w:type="spellStart"/>
      <w:r>
        <w:t>G’walt</w:t>
      </w:r>
      <w:proofErr w:type="spellEnd"/>
      <w:r>
        <w:t>,</w:t>
      </w:r>
      <w:r>
        <w:br/>
        <w:t xml:space="preserve">Keine </w:t>
      </w:r>
      <w:proofErr w:type="spellStart"/>
      <w:r>
        <w:t>Zierheit</w:t>
      </w:r>
      <w:proofErr w:type="spellEnd"/>
      <w:r>
        <w:t xml:space="preserve"> noch schön‘ Gestalt</w:t>
      </w:r>
      <w:r>
        <w:br/>
        <w:t>Hilft was zur Seligkeit,</w:t>
      </w:r>
      <w:r>
        <w:br/>
        <w:t xml:space="preserve">Es </w:t>
      </w:r>
      <w:proofErr w:type="spellStart"/>
      <w:r>
        <w:t>sey</w:t>
      </w:r>
      <w:proofErr w:type="spellEnd"/>
      <w:r>
        <w:t xml:space="preserve"> denn das Herz zugleich</w:t>
      </w:r>
      <w:r>
        <w:br/>
        <w:t>In göttlichen Gaben reich</w:t>
      </w:r>
      <w:r>
        <w:br/>
        <w:t>Und geziert mit Geistlichkeit</w:t>
      </w:r>
      <w:r>
        <w:br/>
        <w:t xml:space="preserve">In Christi </w:t>
      </w:r>
      <w:proofErr w:type="spellStart"/>
      <w:r>
        <w:t>Theilhaftigkeit</w:t>
      </w:r>
      <w:proofErr w:type="spellEnd"/>
      <w:r>
        <w:t>.</w:t>
      </w:r>
    </w:p>
    <w:p w14:paraId="1BC1F96C" w14:textId="77777777" w:rsidR="00144456" w:rsidRDefault="00144456" w:rsidP="00144456">
      <w:pPr>
        <w:pStyle w:val="StandardWeb"/>
      </w:pPr>
      <w:r>
        <w:t>Christus redet offenbar</w:t>
      </w:r>
      <w:r>
        <w:br/>
        <w:t>Und spricht zu aller Menschen Schaar:</w:t>
      </w:r>
      <w:r>
        <w:br/>
        <w:t>„Wer mit mir herrschen will,</w:t>
      </w:r>
      <w:r>
        <w:br/>
        <w:t xml:space="preserve">Der </w:t>
      </w:r>
      <w:proofErr w:type="spellStart"/>
      <w:r>
        <w:t>nehm</w:t>
      </w:r>
      <w:proofErr w:type="spellEnd"/>
      <w:r>
        <w:t>‘ auch sein Kreuz auf sich,</w:t>
      </w:r>
      <w:r>
        <w:br/>
      </w:r>
      <w:proofErr w:type="spellStart"/>
      <w:r>
        <w:t>Unterwerf</w:t>
      </w:r>
      <w:proofErr w:type="spellEnd"/>
      <w:r>
        <w:t xml:space="preserve"> sich </w:t>
      </w:r>
      <w:proofErr w:type="spellStart"/>
      <w:r>
        <w:t>williglich</w:t>
      </w:r>
      <w:proofErr w:type="spellEnd"/>
      <w:r>
        <w:t>,</w:t>
      </w:r>
      <w:r>
        <w:br/>
        <w:t xml:space="preserve">Halt sich nach meinem </w:t>
      </w:r>
      <w:proofErr w:type="spellStart"/>
      <w:r>
        <w:t>Beyspiel</w:t>
      </w:r>
      <w:proofErr w:type="spellEnd"/>
      <w:r>
        <w:t>,</w:t>
      </w:r>
      <w:r>
        <w:br/>
        <w:t>Thu‘ nicht, wie sein Adam will.“</w:t>
      </w:r>
    </w:p>
    <w:p w14:paraId="7B8A58C1" w14:textId="77777777" w:rsidR="00144456" w:rsidRDefault="00144456" w:rsidP="00144456">
      <w:pPr>
        <w:pStyle w:val="StandardWeb"/>
      </w:pPr>
      <w:r>
        <w:t>O Mensch, sieh an Jesum Christ,</w:t>
      </w:r>
      <w:r>
        <w:br/>
        <w:t>So fern er dir zum Beispiel ist</w:t>
      </w:r>
      <w:r>
        <w:br/>
        <w:t xml:space="preserve">Und </w:t>
      </w:r>
      <w:proofErr w:type="spellStart"/>
      <w:r>
        <w:t>untergieb</w:t>
      </w:r>
      <w:proofErr w:type="spellEnd"/>
      <w:r>
        <w:t xml:space="preserve"> dich gar,</w:t>
      </w:r>
      <w:r>
        <w:br/>
      </w:r>
      <w:proofErr w:type="spellStart"/>
      <w:r>
        <w:t>Nim</w:t>
      </w:r>
      <w:proofErr w:type="spellEnd"/>
      <w:r>
        <w:t xml:space="preserve"> auf dich fein süßes Joch,</w:t>
      </w:r>
      <w:r>
        <w:br/>
        <w:t>Und folg‘ ihm hie treulich nach;.</w:t>
      </w:r>
      <w:r>
        <w:br/>
        <w:t>So kommst du zur Engelschaar,</w:t>
      </w:r>
      <w:r>
        <w:br/>
        <w:t>Die des wartet immerdar.</w:t>
      </w:r>
    </w:p>
    <w:p w14:paraId="057BF0FB" w14:textId="77777777" w:rsidR="00144456" w:rsidRDefault="00144456" w:rsidP="00144456">
      <w:pPr>
        <w:pStyle w:val="StandardWeb"/>
      </w:pPr>
      <w:r>
        <w:t xml:space="preserve">Glaub‘ dem Herrn aus </w:t>
      </w:r>
      <w:proofErr w:type="spellStart"/>
      <w:r>
        <w:t>Herzengruud</w:t>
      </w:r>
      <w:proofErr w:type="spellEnd"/>
      <w:r>
        <w:t>,</w:t>
      </w:r>
      <w:r>
        <w:br/>
        <w:t>Und bekenn‘ ihn mit deinem Mund,</w:t>
      </w:r>
      <w:r>
        <w:br/>
        <w:t xml:space="preserve">Und preis ihn mit der </w:t>
      </w:r>
      <w:proofErr w:type="spellStart"/>
      <w:r>
        <w:t>That</w:t>
      </w:r>
      <w:proofErr w:type="spellEnd"/>
      <w:r>
        <w:t>;</w:t>
      </w:r>
      <w:r>
        <w:br/>
        <w:t>Thu‘ ihm fleißig deine Pflicht,</w:t>
      </w:r>
      <w:r>
        <w:br/>
        <w:t xml:space="preserve">Wie Dich sein Wort </w:t>
      </w:r>
      <w:proofErr w:type="spellStart"/>
      <w:r>
        <w:t>unterricht</w:t>
      </w:r>
      <w:proofErr w:type="spellEnd"/>
      <w:r>
        <w:t>:</w:t>
      </w:r>
      <w:r>
        <w:br/>
        <w:t>So wird er mit seiner Gnad‘</w:t>
      </w:r>
      <w:r>
        <w:br/>
        <w:t xml:space="preserve">Dir </w:t>
      </w:r>
      <w:proofErr w:type="spellStart"/>
      <w:r>
        <w:t>beystehn</w:t>
      </w:r>
      <w:proofErr w:type="spellEnd"/>
      <w:r>
        <w:t xml:space="preserve"> in aller Noth.</w:t>
      </w:r>
    </w:p>
    <w:p w14:paraId="7ED8933D" w14:textId="77777777" w:rsidR="00144456" w:rsidRDefault="00144456" w:rsidP="00144456">
      <w:pPr>
        <w:pStyle w:val="StandardWeb"/>
      </w:pPr>
      <w:proofErr w:type="spellStart"/>
      <w:r>
        <w:t>Regier</w:t>
      </w:r>
      <w:proofErr w:type="spellEnd"/>
      <w:r>
        <w:t>‘ dich nach seiner Lehr,</w:t>
      </w:r>
      <w:r>
        <w:br/>
        <w:t xml:space="preserve">Und </w:t>
      </w:r>
      <w:proofErr w:type="spellStart"/>
      <w:r>
        <w:t>gieb</w:t>
      </w:r>
      <w:proofErr w:type="spellEnd"/>
      <w:r>
        <w:t xml:space="preserve"> ihm allzeit Lob und Ehr</w:t>
      </w:r>
      <w:r>
        <w:br/>
        <w:t xml:space="preserve">Mit </w:t>
      </w:r>
      <w:proofErr w:type="spellStart"/>
      <w:r>
        <w:t>Unterthänigkeit</w:t>
      </w:r>
      <w:proofErr w:type="spellEnd"/>
      <w:r>
        <w:t>;</w:t>
      </w:r>
      <w:r>
        <w:br/>
        <w:t>Sprich Herzlich mit Innigkeit:</w:t>
      </w:r>
      <w:r>
        <w:br/>
        <w:t xml:space="preserve">O Gott in </w:t>
      </w:r>
      <w:proofErr w:type="spellStart"/>
      <w:r>
        <w:t>Dreyfaltigkeit</w:t>
      </w:r>
      <w:proofErr w:type="spellEnd"/>
      <w:r>
        <w:t>,</w:t>
      </w:r>
      <w:r>
        <w:br/>
        <w:t xml:space="preserve">Dir </w:t>
      </w:r>
      <w:proofErr w:type="spellStart"/>
      <w:r>
        <w:t>sey</w:t>
      </w:r>
      <w:proofErr w:type="spellEnd"/>
      <w:r>
        <w:t xml:space="preserve"> Dank und Herrlichkeit</w:t>
      </w:r>
      <w:r>
        <w:br/>
        <w:t>Hie und dort in Ewigkeit!</w:t>
      </w:r>
    </w:p>
    <w:p w14:paraId="559584FE" w14:textId="77777777" w:rsidR="00144456" w:rsidRDefault="00144456" w:rsidP="00144456">
      <w:pPr>
        <w:pStyle w:val="berschrift1"/>
      </w:pPr>
      <w:proofErr w:type="spellStart"/>
      <w:r>
        <w:t>WEyl</w:t>
      </w:r>
      <w:proofErr w:type="spellEnd"/>
      <w:r>
        <w:t xml:space="preserve"> Maria schwanger </w:t>
      </w:r>
      <w:proofErr w:type="spellStart"/>
      <w:r>
        <w:t>gieng</w:t>
      </w:r>
      <w:proofErr w:type="spellEnd"/>
    </w:p>
    <w:p w14:paraId="641BEB99" w14:textId="77777777" w:rsidR="00144456" w:rsidRPr="00032E0E" w:rsidRDefault="00144456" w:rsidP="00144456">
      <w:pPr>
        <w:rPr>
          <w:b/>
        </w:rPr>
      </w:pPr>
      <w:r w:rsidRPr="00032E0E">
        <w:rPr>
          <w:b/>
        </w:rPr>
        <w:t xml:space="preserve">Dies </w:t>
      </w:r>
      <w:proofErr w:type="spellStart"/>
      <w:r w:rsidRPr="00032E0E">
        <w:rPr>
          <w:b/>
        </w:rPr>
        <w:t>est</w:t>
      </w:r>
      <w:proofErr w:type="spellEnd"/>
      <w:r w:rsidRPr="00032E0E">
        <w:rPr>
          <w:b/>
        </w:rPr>
        <w:t xml:space="preserve"> </w:t>
      </w:r>
      <w:proofErr w:type="spellStart"/>
      <w:r w:rsidRPr="00032E0E">
        <w:rPr>
          <w:b/>
        </w:rPr>
        <w:t>letitie</w:t>
      </w:r>
      <w:proofErr w:type="spellEnd"/>
      <w:r w:rsidRPr="00032E0E">
        <w:rPr>
          <w:b/>
        </w:rPr>
        <w:t>.</w:t>
      </w:r>
    </w:p>
    <w:p w14:paraId="1E2A38EE" w14:textId="77777777" w:rsidR="00144456" w:rsidRDefault="00144456" w:rsidP="00144456">
      <w:pPr>
        <w:pStyle w:val="StandardWeb"/>
      </w:pPr>
      <w:proofErr w:type="spellStart"/>
      <w:r>
        <w:t>WEyl</w:t>
      </w:r>
      <w:proofErr w:type="spellEnd"/>
      <w:r>
        <w:t xml:space="preserve"> Maria schwanger </w:t>
      </w:r>
      <w:proofErr w:type="spellStart"/>
      <w:r>
        <w:t>gieng</w:t>
      </w:r>
      <w:proofErr w:type="spellEnd"/>
      <w:r>
        <w:br/>
        <w:t xml:space="preserve">zu Augustus </w:t>
      </w:r>
      <w:proofErr w:type="spellStart"/>
      <w:r>
        <w:t>zeyten</w:t>
      </w:r>
      <w:proofErr w:type="spellEnd"/>
      <w:r>
        <w:t>,</w:t>
      </w:r>
      <w:r>
        <w:br/>
        <w:t xml:space="preserve">Sich die </w:t>
      </w:r>
      <w:proofErr w:type="spellStart"/>
      <w:r>
        <w:t>Prophecey</w:t>
      </w:r>
      <w:proofErr w:type="spellEnd"/>
      <w:r>
        <w:t xml:space="preserve"> </w:t>
      </w:r>
      <w:proofErr w:type="spellStart"/>
      <w:r>
        <w:t>ergieng</w:t>
      </w:r>
      <w:proofErr w:type="spellEnd"/>
      <w:r>
        <w:t>,</w:t>
      </w:r>
      <w:r>
        <w:br/>
        <w:t xml:space="preserve">niemand </w:t>
      </w:r>
      <w:proofErr w:type="spellStart"/>
      <w:r>
        <w:t>dorffte</w:t>
      </w:r>
      <w:proofErr w:type="spellEnd"/>
      <w:r>
        <w:t xml:space="preserve"> </w:t>
      </w:r>
      <w:proofErr w:type="spellStart"/>
      <w:r>
        <w:t>streyten</w:t>
      </w:r>
      <w:proofErr w:type="spellEnd"/>
      <w:r>
        <w:t>,</w:t>
      </w:r>
      <w:r>
        <w:br/>
        <w:t xml:space="preserve">Ward vom Keyser </w:t>
      </w:r>
      <w:proofErr w:type="spellStart"/>
      <w:r>
        <w:t>auffgesatzt</w:t>
      </w:r>
      <w:proofErr w:type="spellEnd"/>
      <w:r>
        <w:t>,</w:t>
      </w:r>
      <w:r>
        <w:br/>
        <w:t xml:space="preserve">das die </w:t>
      </w:r>
      <w:proofErr w:type="spellStart"/>
      <w:r>
        <w:t>gantze</w:t>
      </w:r>
      <w:proofErr w:type="spellEnd"/>
      <w:r>
        <w:t xml:space="preserve"> Welt </w:t>
      </w:r>
      <w:proofErr w:type="spellStart"/>
      <w:r>
        <w:t>geschatzt</w:t>
      </w:r>
      <w:proofErr w:type="spellEnd"/>
      <w:r>
        <w:br/>
      </w:r>
      <w:proofErr w:type="spellStart"/>
      <w:r>
        <w:t>jm</w:t>
      </w:r>
      <w:proofErr w:type="spellEnd"/>
      <w:r>
        <w:t xml:space="preserve"> nu wer verbunden;</w:t>
      </w:r>
      <w:r>
        <w:br/>
        <w:t xml:space="preserve">Da </w:t>
      </w:r>
      <w:proofErr w:type="spellStart"/>
      <w:r>
        <w:t>gieng</w:t>
      </w:r>
      <w:proofErr w:type="spellEnd"/>
      <w:r>
        <w:t xml:space="preserve"> </w:t>
      </w:r>
      <w:proofErr w:type="spellStart"/>
      <w:r>
        <w:t>yederman</w:t>
      </w:r>
      <w:proofErr w:type="spellEnd"/>
      <w:r>
        <w:t xml:space="preserve"> zum </w:t>
      </w:r>
      <w:proofErr w:type="spellStart"/>
      <w:r>
        <w:t>ort</w:t>
      </w:r>
      <w:proofErr w:type="spellEnd"/>
      <w:r>
        <w:br/>
      </w:r>
      <w:proofErr w:type="spellStart"/>
      <w:r>
        <w:t>vnd</w:t>
      </w:r>
      <w:proofErr w:type="spellEnd"/>
      <w:r>
        <w:t xml:space="preserve"> zur </w:t>
      </w:r>
      <w:proofErr w:type="spellStart"/>
      <w:r>
        <w:t>Stat</w:t>
      </w:r>
      <w:proofErr w:type="spellEnd"/>
      <w:r>
        <w:t xml:space="preserve"> seiner </w:t>
      </w:r>
      <w:proofErr w:type="spellStart"/>
      <w:r>
        <w:t>geburt</w:t>
      </w:r>
      <w:proofErr w:type="spellEnd"/>
      <w:r>
        <w:t>,</w:t>
      </w:r>
      <w:r>
        <w:br/>
        <w:t xml:space="preserve">ward </w:t>
      </w:r>
      <w:proofErr w:type="spellStart"/>
      <w:r>
        <w:t>gehorsamb</w:t>
      </w:r>
      <w:proofErr w:type="spellEnd"/>
      <w:r>
        <w:t xml:space="preserve"> </w:t>
      </w:r>
      <w:proofErr w:type="spellStart"/>
      <w:r>
        <w:t>funden</w:t>
      </w:r>
      <w:proofErr w:type="spellEnd"/>
      <w:r>
        <w:t>.</w:t>
      </w:r>
    </w:p>
    <w:p w14:paraId="54D6CEF6" w14:textId="77777777" w:rsidR="00144456" w:rsidRDefault="00144456" w:rsidP="00144456">
      <w:pPr>
        <w:pStyle w:val="StandardWeb"/>
      </w:pPr>
      <w:r>
        <w:t xml:space="preserve">Also zog auch Joseph </w:t>
      </w:r>
      <w:proofErr w:type="spellStart"/>
      <w:r>
        <w:t>auß</w:t>
      </w:r>
      <w:proofErr w:type="spellEnd"/>
      <w:r>
        <w:br/>
      </w:r>
      <w:proofErr w:type="spellStart"/>
      <w:r>
        <w:t>sambt</w:t>
      </w:r>
      <w:proofErr w:type="spellEnd"/>
      <w:r>
        <w:t xml:space="preserve"> seiner </w:t>
      </w:r>
      <w:proofErr w:type="spellStart"/>
      <w:r>
        <w:t>vertrewten</w:t>
      </w:r>
      <w:proofErr w:type="spellEnd"/>
      <w:r>
        <w:t>,</w:t>
      </w:r>
      <w:r>
        <w:br/>
        <w:t xml:space="preserve">Weyl er war von </w:t>
      </w:r>
      <w:proofErr w:type="spellStart"/>
      <w:r>
        <w:t>Dauids</w:t>
      </w:r>
      <w:proofErr w:type="spellEnd"/>
      <w:r>
        <w:t xml:space="preserve"> </w:t>
      </w:r>
      <w:proofErr w:type="spellStart"/>
      <w:r>
        <w:t>hauß</w:t>
      </w:r>
      <w:proofErr w:type="spellEnd"/>
      <w:r>
        <w:t>,</w:t>
      </w:r>
      <w:r>
        <w:br/>
        <w:t xml:space="preserve">hielts mit frommen </w:t>
      </w:r>
      <w:proofErr w:type="spellStart"/>
      <w:r>
        <w:t>leuten</w:t>
      </w:r>
      <w:proofErr w:type="spellEnd"/>
      <w:r>
        <w:t>;</w:t>
      </w:r>
      <w:r>
        <w:br/>
      </w:r>
      <w:proofErr w:type="spellStart"/>
      <w:r>
        <w:t>Kamb</w:t>
      </w:r>
      <w:proofErr w:type="spellEnd"/>
      <w:r>
        <w:t xml:space="preserve"> er ins Jüdische </w:t>
      </w:r>
      <w:proofErr w:type="spellStart"/>
      <w:r>
        <w:t>landt</w:t>
      </w:r>
      <w:proofErr w:type="spellEnd"/>
      <w:r>
        <w:br/>
        <w:t xml:space="preserve">zur </w:t>
      </w:r>
      <w:proofErr w:type="spellStart"/>
      <w:r>
        <w:t>stat</w:t>
      </w:r>
      <w:proofErr w:type="spellEnd"/>
      <w:r>
        <w:t xml:space="preserve">, </w:t>
      </w:r>
      <w:proofErr w:type="spellStart"/>
      <w:r>
        <w:t>Bethleem</w:t>
      </w:r>
      <w:proofErr w:type="spellEnd"/>
      <w:r>
        <w:t xml:space="preserve"> genannt,</w:t>
      </w:r>
      <w:r>
        <w:br/>
      </w:r>
      <w:proofErr w:type="spellStart"/>
      <w:r>
        <w:t>vnd</w:t>
      </w:r>
      <w:proofErr w:type="spellEnd"/>
      <w:r>
        <w:t xml:space="preserve"> da </w:t>
      </w:r>
      <w:proofErr w:type="spellStart"/>
      <w:r>
        <w:t>traffs</w:t>
      </w:r>
      <w:proofErr w:type="spellEnd"/>
      <w:r>
        <w:t xml:space="preserve"> sich eben,</w:t>
      </w:r>
      <w:r>
        <w:br/>
        <w:t xml:space="preserve">Das </w:t>
      </w:r>
      <w:proofErr w:type="spellStart"/>
      <w:r>
        <w:t>jr</w:t>
      </w:r>
      <w:proofErr w:type="spellEnd"/>
      <w:r>
        <w:t xml:space="preserve"> </w:t>
      </w:r>
      <w:proofErr w:type="spellStart"/>
      <w:r>
        <w:t>zeyt</w:t>
      </w:r>
      <w:proofErr w:type="spellEnd"/>
      <w:r>
        <w:t xml:space="preserve"> erfüllet war</w:t>
      </w:r>
      <w:r>
        <w:br/>
        <w:t>und sie einen Son gebar,</w:t>
      </w:r>
      <w:r>
        <w:br/>
        <w:t xml:space="preserve">Christum, </w:t>
      </w:r>
      <w:proofErr w:type="spellStart"/>
      <w:r>
        <w:t>vnser</w:t>
      </w:r>
      <w:proofErr w:type="spellEnd"/>
      <w:r>
        <w:t xml:space="preserve"> leben.</w:t>
      </w:r>
    </w:p>
    <w:p w14:paraId="4FCE9EAA" w14:textId="77777777" w:rsidR="00144456" w:rsidRDefault="00144456" w:rsidP="00144456">
      <w:pPr>
        <w:pStyle w:val="StandardWeb"/>
      </w:pPr>
      <w:r>
        <w:t xml:space="preserve">Den sie bald </w:t>
      </w:r>
      <w:proofErr w:type="spellStart"/>
      <w:r>
        <w:t>inn</w:t>
      </w:r>
      <w:proofErr w:type="spellEnd"/>
      <w:r>
        <w:t xml:space="preserve"> </w:t>
      </w:r>
      <w:proofErr w:type="spellStart"/>
      <w:r>
        <w:t>tüchlein</w:t>
      </w:r>
      <w:proofErr w:type="spellEnd"/>
      <w:r>
        <w:t xml:space="preserve"> </w:t>
      </w:r>
      <w:proofErr w:type="spellStart"/>
      <w:r>
        <w:t>wandt</w:t>
      </w:r>
      <w:proofErr w:type="spellEnd"/>
      <w:r>
        <w:t>,</w:t>
      </w:r>
      <w:r>
        <w:br/>
        <w:t xml:space="preserve">sein gar </w:t>
      </w:r>
      <w:proofErr w:type="spellStart"/>
      <w:r>
        <w:t>fleyssig</w:t>
      </w:r>
      <w:proofErr w:type="spellEnd"/>
      <w:r>
        <w:t xml:space="preserve"> pfleget</w:t>
      </w:r>
      <w:r>
        <w:br/>
      </w:r>
      <w:proofErr w:type="spellStart"/>
      <w:r>
        <w:t>Vnd</w:t>
      </w:r>
      <w:proofErr w:type="spellEnd"/>
      <w:r>
        <w:t xml:space="preserve">, </w:t>
      </w:r>
      <w:proofErr w:type="spellStart"/>
      <w:r>
        <w:t>weyl</w:t>
      </w:r>
      <w:proofErr w:type="spellEnd"/>
      <w:r>
        <w:t xml:space="preserve"> sie nicht stelle </w:t>
      </w:r>
      <w:proofErr w:type="spellStart"/>
      <w:r>
        <w:t>fandt</w:t>
      </w:r>
      <w:proofErr w:type="spellEnd"/>
      <w:r>
        <w:t>,</w:t>
      </w:r>
      <w:r>
        <w:br/>
        <w:t>in ein Krippen leget.</w:t>
      </w:r>
      <w:r>
        <w:br/>
        <w:t xml:space="preserve">Denn </w:t>
      </w:r>
      <w:proofErr w:type="spellStart"/>
      <w:r>
        <w:t>diß</w:t>
      </w:r>
      <w:proofErr w:type="spellEnd"/>
      <w:r>
        <w:t xml:space="preserve"> </w:t>
      </w:r>
      <w:proofErr w:type="spellStart"/>
      <w:r>
        <w:t>het</w:t>
      </w:r>
      <w:proofErr w:type="spellEnd"/>
      <w:r>
        <w:t xml:space="preserve"> er wunderlich</w:t>
      </w:r>
      <w:r>
        <w:br/>
        <w:t xml:space="preserve">seinem </w:t>
      </w:r>
      <w:proofErr w:type="spellStart"/>
      <w:r>
        <w:t>eingang</w:t>
      </w:r>
      <w:proofErr w:type="spellEnd"/>
      <w:r>
        <w:t xml:space="preserve"> sonderlich</w:t>
      </w:r>
      <w:r>
        <w:br/>
      </w:r>
      <w:proofErr w:type="spellStart"/>
      <w:r>
        <w:t>vns</w:t>
      </w:r>
      <w:proofErr w:type="spellEnd"/>
      <w:r>
        <w:t xml:space="preserve"> zu gut erkoren:</w:t>
      </w:r>
      <w:r>
        <w:br/>
        <w:t xml:space="preserve">Da </w:t>
      </w:r>
      <w:proofErr w:type="spellStart"/>
      <w:r>
        <w:t>fieng</w:t>
      </w:r>
      <w:proofErr w:type="spellEnd"/>
      <w:r>
        <w:t xml:space="preserve"> er sein </w:t>
      </w:r>
      <w:proofErr w:type="spellStart"/>
      <w:r>
        <w:t>leyden</w:t>
      </w:r>
      <w:proofErr w:type="spellEnd"/>
      <w:r>
        <w:t xml:space="preserve"> an,</w:t>
      </w:r>
      <w:r>
        <w:br/>
      </w:r>
      <w:proofErr w:type="spellStart"/>
      <w:r>
        <w:t>welchs</w:t>
      </w:r>
      <w:proofErr w:type="spellEnd"/>
      <w:r>
        <w:t xml:space="preserve"> am Creutz sein ende </w:t>
      </w:r>
      <w:proofErr w:type="spellStart"/>
      <w:r>
        <w:t>namb</w:t>
      </w:r>
      <w:proofErr w:type="spellEnd"/>
      <w:r>
        <w:br/>
        <w:t xml:space="preserve">nach </w:t>
      </w:r>
      <w:proofErr w:type="spellStart"/>
      <w:r>
        <w:t>drey</w:t>
      </w:r>
      <w:proofErr w:type="spellEnd"/>
      <w:r>
        <w:t xml:space="preserve"> mal </w:t>
      </w:r>
      <w:proofErr w:type="spellStart"/>
      <w:r>
        <w:t>eylff</w:t>
      </w:r>
      <w:proofErr w:type="spellEnd"/>
      <w:r>
        <w:t xml:space="preserve"> </w:t>
      </w:r>
      <w:proofErr w:type="spellStart"/>
      <w:r>
        <w:t>Jaren</w:t>
      </w:r>
      <w:proofErr w:type="spellEnd"/>
      <w:r>
        <w:t>.</w:t>
      </w:r>
    </w:p>
    <w:p w14:paraId="44A9BDCB" w14:textId="77777777" w:rsidR="00144456" w:rsidRDefault="00144456" w:rsidP="00144456">
      <w:pPr>
        <w:pStyle w:val="StandardWeb"/>
      </w:pPr>
      <w:proofErr w:type="spellStart"/>
      <w:r>
        <w:t>Vnd</w:t>
      </w:r>
      <w:proofErr w:type="spellEnd"/>
      <w:r>
        <w:t xml:space="preserve"> </w:t>
      </w:r>
      <w:proofErr w:type="spellStart"/>
      <w:r>
        <w:t>Hyrten</w:t>
      </w:r>
      <w:proofErr w:type="spellEnd"/>
      <w:r>
        <w:t xml:space="preserve"> </w:t>
      </w:r>
      <w:proofErr w:type="spellStart"/>
      <w:r>
        <w:t>wol</w:t>
      </w:r>
      <w:proofErr w:type="spellEnd"/>
      <w:r>
        <w:t xml:space="preserve"> </w:t>
      </w:r>
      <w:proofErr w:type="spellStart"/>
      <w:r>
        <w:t>lobens</w:t>
      </w:r>
      <w:proofErr w:type="spellEnd"/>
      <w:r>
        <w:t xml:space="preserve"> </w:t>
      </w:r>
      <w:proofErr w:type="spellStart"/>
      <w:r>
        <w:t>werd</w:t>
      </w:r>
      <w:proofErr w:type="spellEnd"/>
      <w:r>
        <w:br/>
        <w:t xml:space="preserve">waren </w:t>
      </w:r>
      <w:proofErr w:type="spellStart"/>
      <w:r>
        <w:t>bey</w:t>
      </w:r>
      <w:proofErr w:type="spellEnd"/>
      <w:r>
        <w:t xml:space="preserve"> den schaffen,</w:t>
      </w:r>
      <w:r>
        <w:br/>
      </w:r>
      <w:proofErr w:type="spellStart"/>
      <w:r>
        <w:t>Thetten</w:t>
      </w:r>
      <w:proofErr w:type="spellEnd"/>
      <w:r>
        <w:t xml:space="preserve"> </w:t>
      </w:r>
      <w:proofErr w:type="spellStart"/>
      <w:r>
        <w:t>fleyß</w:t>
      </w:r>
      <w:proofErr w:type="spellEnd"/>
      <w:r>
        <w:t xml:space="preserve"> </w:t>
      </w:r>
      <w:proofErr w:type="spellStart"/>
      <w:r>
        <w:t>bey</w:t>
      </w:r>
      <w:proofErr w:type="spellEnd"/>
      <w:r>
        <w:t xml:space="preserve"> </w:t>
      </w:r>
      <w:proofErr w:type="spellStart"/>
      <w:r>
        <w:t>jrer</w:t>
      </w:r>
      <w:proofErr w:type="spellEnd"/>
      <w:r>
        <w:t xml:space="preserve"> </w:t>
      </w:r>
      <w:proofErr w:type="spellStart"/>
      <w:r>
        <w:t>herd</w:t>
      </w:r>
      <w:proofErr w:type="spellEnd"/>
      <w:r>
        <w:t>,</w:t>
      </w:r>
      <w:r>
        <w:br/>
        <w:t>legten sich nicht schlaffen;</w:t>
      </w:r>
      <w:r>
        <w:br/>
        <w:t>Zu den trag ein Engel schnell</w:t>
      </w:r>
      <w:r>
        <w:br/>
      </w:r>
      <w:proofErr w:type="spellStart"/>
      <w:r>
        <w:t>vnd</w:t>
      </w:r>
      <w:proofErr w:type="spellEnd"/>
      <w:r>
        <w:t xml:space="preserve"> Gott leuchtet </w:t>
      </w:r>
      <w:proofErr w:type="spellStart"/>
      <w:r>
        <w:t>vmb</w:t>
      </w:r>
      <w:proofErr w:type="spellEnd"/>
      <w:r>
        <w:t xml:space="preserve"> sie hell,</w:t>
      </w:r>
      <w:r>
        <w:br/>
        <w:t xml:space="preserve">das gab </w:t>
      </w:r>
      <w:proofErr w:type="spellStart"/>
      <w:r>
        <w:t>jn</w:t>
      </w:r>
      <w:proofErr w:type="spellEnd"/>
      <w:r>
        <w:t xml:space="preserve"> erschrecken;</w:t>
      </w:r>
      <w:r>
        <w:br/>
        <w:t xml:space="preserve">Der Engel sprach, </w:t>
      </w:r>
      <w:proofErr w:type="spellStart"/>
      <w:r>
        <w:t>Förcht</w:t>
      </w:r>
      <w:proofErr w:type="spellEnd"/>
      <w:r>
        <w:t xml:space="preserve"> euch nicht,</w:t>
      </w:r>
      <w:r>
        <w:br/>
        <w:t xml:space="preserve">denn ich bring euch </w:t>
      </w:r>
      <w:proofErr w:type="spellStart"/>
      <w:r>
        <w:t>new</w:t>
      </w:r>
      <w:proofErr w:type="spellEnd"/>
      <w:r>
        <w:t xml:space="preserve"> </w:t>
      </w:r>
      <w:proofErr w:type="spellStart"/>
      <w:r>
        <w:t>geschicht</w:t>
      </w:r>
      <w:proofErr w:type="spellEnd"/>
      <w:r>
        <w:t>,</w:t>
      </w:r>
      <w:r>
        <w:br/>
      </w:r>
      <w:proofErr w:type="spellStart"/>
      <w:r>
        <w:t>wil</w:t>
      </w:r>
      <w:proofErr w:type="spellEnd"/>
      <w:r>
        <w:t xml:space="preserve"> euch </w:t>
      </w:r>
      <w:proofErr w:type="spellStart"/>
      <w:r>
        <w:t>freud</w:t>
      </w:r>
      <w:proofErr w:type="spellEnd"/>
      <w:r>
        <w:t xml:space="preserve"> erwecken.</w:t>
      </w:r>
    </w:p>
    <w:p w14:paraId="3EE2ED03" w14:textId="77777777" w:rsidR="00144456" w:rsidRDefault="00144456" w:rsidP="00144456">
      <w:pPr>
        <w:pStyle w:val="StandardWeb"/>
      </w:pPr>
      <w:r>
        <w:t xml:space="preserve">Euch ist heut ein Kind </w:t>
      </w:r>
      <w:proofErr w:type="spellStart"/>
      <w:r>
        <w:t>geborn</w:t>
      </w:r>
      <w:proofErr w:type="spellEnd"/>
      <w:r>
        <w:t>,</w:t>
      </w:r>
      <w:r>
        <w:br/>
        <w:t>ein Heyland der schwachen,</w:t>
      </w:r>
      <w:r>
        <w:br/>
        <w:t xml:space="preserve">Der wird stillen Gottes </w:t>
      </w:r>
      <w:proofErr w:type="spellStart"/>
      <w:r>
        <w:t>zorn</w:t>
      </w:r>
      <w:proofErr w:type="spellEnd"/>
      <w:r>
        <w:t>,</w:t>
      </w:r>
      <w:r>
        <w:br/>
        <w:t xml:space="preserve">sein </w:t>
      </w:r>
      <w:proofErr w:type="spellStart"/>
      <w:r>
        <w:t>volck</w:t>
      </w:r>
      <w:proofErr w:type="spellEnd"/>
      <w:r>
        <w:t xml:space="preserve"> selig machen:</w:t>
      </w:r>
      <w:r>
        <w:br/>
        <w:t xml:space="preserve">Zu Bethlehem ists </w:t>
      </w:r>
      <w:proofErr w:type="spellStart"/>
      <w:r>
        <w:t>geschehn</w:t>
      </w:r>
      <w:proofErr w:type="spellEnd"/>
      <w:r>
        <w:t>,</w:t>
      </w:r>
      <w:r>
        <w:br/>
        <w:t xml:space="preserve">da geht hin! </w:t>
      </w:r>
      <w:proofErr w:type="spellStart"/>
      <w:r>
        <w:t>jr</w:t>
      </w:r>
      <w:proofErr w:type="spellEnd"/>
      <w:r>
        <w:t xml:space="preserve"> werdet sehn</w:t>
      </w:r>
      <w:r>
        <w:br/>
        <w:t xml:space="preserve">das Kindlein zum </w:t>
      </w:r>
      <w:proofErr w:type="spellStart"/>
      <w:r>
        <w:t>zeychen</w:t>
      </w:r>
      <w:proofErr w:type="spellEnd"/>
      <w:r>
        <w:br/>
        <w:t xml:space="preserve">Gantz arm </w:t>
      </w:r>
      <w:proofErr w:type="spellStart"/>
      <w:r>
        <w:t>inn</w:t>
      </w:r>
      <w:proofErr w:type="spellEnd"/>
      <w:r>
        <w:t xml:space="preserve"> ein Kripp gelegt,</w:t>
      </w:r>
      <w:r>
        <w:br/>
        <w:t xml:space="preserve">da es not </w:t>
      </w:r>
      <w:proofErr w:type="spellStart"/>
      <w:r>
        <w:t>vnd</w:t>
      </w:r>
      <w:proofErr w:type="spellEnd"/>
      <w:r>
        <w:t xml:space="preserve"> </w:t>
      </w:r>
      <w:proofErr w:type="spellStart"/>
      <w:r>
        <w:t>komber</w:t>
      </w:r>
      <w:proofErr w:type="spellEnd"/>
      <w:r>
        <w:t xml:space="preserve"> </w:t>
      </w:r>
      <w:proofErr w:type="spellStart"/>
      <w:r>
        <w:t>tregt</w:t>
      </w:r>
      <w:proofErr w:type="spellEnd"/>
      <w:r>
        <w:t>,</w:t>
      </w:r>
      <w:r>
        <w:br/>
        <w:t xml:space="preserve">sich gibt zu </w:t>
      </w:r>
      <w:proofErr w:type="spellStart"/>
      <w:r>
        <w:t>erreychen</w:t>
      </w:r>
      <w:proofErr w:type="spellEnd"/>
      <w:r>
        <w:t>.</w:t>
      </w:r>
    </w:p>
    <w:p w14:paraId="22AB64E2" w14:textId="77777777" w:rsidR="00144456" w:rsidRDefault="00144456" w:rsidP="00144456">
      <w:pPr>
        <w:pStyle w:val="StandardWeb"/>
      </w:pPr>
      <w:r>
        <w:t xml:space="preserve">Bald war do ein </w:t>
      </w:r>
      <w:proofErr w:type="spellStart"/>
      <w:r>
        <w:t>grosses</w:t>
      </w:r>
      <w:proofErr w:type="spellEnd"/>
      <w:r>
        <w:t xml:space="preserve"> </w:t>
      </w:r>
      <w:proofErr w:type="spellStart"/>
      <w:r>
        <w:t>heer</w:t>
      </w:r>
      <w:proofErr w:type="spellEnd"/>
      <w:r>
        <w:br/>
        <w:t xml:space="preserve">der </w:t>
      </w:r>
      <w:proofErr w:type="spellStart"/>
      <w:r>
        <w:t>heyligen</w:t>
      </w:r>
      <w:proofErr w:type="spellEnd"/>
      <w:r>
        <w:t xml:space="preserve"> Engel,</w:t>
      </w:r>
      <w:r>
        <w:br/>
        <w:t xml:space="preserve">Die gaben </w:t>
      </w:r>
      <w:proofErr w:type="spellStart"/>
      <w:r>
        <w:t>preyß</w:t>
      </w:r>
      <w:proofErr w:type="spellEnd"/>
      <w:r>
        <w:t xml:space="preserve">, lob </w:t>
      </w:r>
      <w:proofErr w:type="spellStart"/>
      <w:r>
        <w:t>vnd</w:t>
      </w:r>
      <w:proofErr w:type="spellEnd"/>
      <w:r>
        <w:t xml:space="preserve"> ehr</w:t>
      </w:r>
      <w:r>
        <w:br/>
        <w:t xml:space="preserve">Gott im höchsten </w:t>
      </w:r>
      <w:proofErr w:type="spellStart"/>
      <w:r>
        <w:t>Himel</w:t>
      </w:r>
      <w:proofErr w:type="spellEnd"/>
      <w:r>
        <w:t>,</w:t>
      </w:r>
      <w:r>
        <w:br/>
      </w:r>
      <w:proofErr w:type="spellStart"/>
      <w:r>
        <w:t>Sungen</w:t>
      </w:r>
      <w:proofErr w:type="spellEnd"/>
      <w:r>
        <w:t xml:space="preserve"> ein </w:t>
      </w:r>
      <w:proofErr w:type="spellStart"/>
      <w:r>
        <w:t>new</w:t>
      </w:r>
      <w:proofErr w:type="spellEnd"/>
      <w:r>
        <w:t xml:space="preserve"> </w:t>
      </w:r>
      <w:proofErr w:type="spellStart"/>
      <w:r>
        <w:t>frölich</w:t>
      </w:r>
      <w:proofErr w:type="spellEnd"/>
      <w:r>
        <w:t xml:space="preserve"> </w:t>
      </w:r>
      <w:proofErr w:type="spellStart"/>
      <w:r>
        <w:t>lied</w:t>
      </w:r>
      <w:proofErr w:type="spellEnd"/>
      <w:r>
        <w:t>,</w:t>
      </w:r>
      <w:r>
        <w:br/>
      </w:r>
      <w:proofErr w:type="spellStart"/>
      <w:r>
        <w:t>wunschten</w:t>
      </w:r>
      <w:proofErr w:type="spellEnd"/>
      <w:r>
        <w:t xml:space="preserve"> allem </w:t>
      </w:r>
      <w:proofErr w:type="spellStart"/>
      <w:r>
        <w:t>erdreich</w:t>
      </w:r>
      <w:proofErr w:type="spellEnd"/>
      <w:r>
        <w:t xml:space="preserve"> </w:t>
      </w:r>
      <w:proofErr w:type="spellStart"/>
      <w:r>
        <w:t>frid</w:t>
      </w:r>
      <w:proofErr w:type="spellEnd"/>
      <w:r>
        <w:t>,</w:t>
      </w:r>
      <w:r>
        <w:br/>
      </w:r>
      <w:proofErr w:type="spellStart"/>
      <w:r>
        <w:t>wolgefalln</w:t>
      </w:r>
      <w:proofErr w:type="spellEnd"/>
      <w:r>
        <w:t xml:space="preserve"> den </w:t>
      </w:r>
      <w:proofErr w:type="spellStart"/>
      <w:r>
        <w:t>leuten</w:t>
      </w:r>
      <w:proofErr w:type="spellEnd"/>
      <w:r>
        <w:t>,</w:t>
      </w:r>
      <w:r>
        <w:br/>
        <w:t xml:space="preserve">Das sie sich </w:t>
      </w:r>
      <w:proofErr w:type="spellStart"/>
      <w:r>
        <w:t>auß</w:t>
      </w:r>
      <w:proofErr w:type="spellEnd"/>
      <w:r>
        <w:t xml:space="preserve"> </w:t>
      </w:r>
      <w:proofErr w:type="spellStart"/>
      <w:r>
        <w:t>hertzen</w:t>
      </w:r>
      <w:proofErr w:type="spellEnd"/>
      <w:r>
        <w:t xml:space="preserve"> </w:t>
      </w:r>
      <w:proofErr w:type="spellStart"/>
      <w:r>
        <w:t>grund</w:t>
      </w:r>
      <w:proofErr w:type="spellEnd"/>
      <w:r>
        <w:br/>
        <w:t xml:space="preserve">dem ‚Herrn durch </w:t>
      </w:r>
      <w:proofErr w:type="spellStart"/>
      <w:r>
        <w:t>seinn</w:t>
      </w:r>
      <w:proofErr w:type="spellEnd"/>
      <w:r>
        <w:t xml:space="preserve"> </w:t>
      </w:r>
      <w:proofErr w:type="spellStart"/>
      <w:r>
        <w:t>newen</w:t>
      </w:r>
      <w:proofErr w:type="spellEnd"/>
      <w:r>
        <w:t xml:space="preserve"> Bund</w:t>
      </w:r>
      <w:r>
        <w:br/>
        <w:t xml:space="preserve">im glauben </w:t>
      </w:r>
      <w:proofErr w:type="spellStart"/>
      <w:r>
        <w:t>vertrewten</w:t>
      </w:r>
      <w:proofErr w:type="spellEnd"/>
      <w:r>
        <w:t>.</w:t>
      </w:r>
    </w:p>
    <w:p w14:paraId="2449EEF2" w14:textId="77777777" w:rsidR="00144456" w:rsidRDefault="00144456" w:rsidP="00144456">
      <w:pPr>
        <w:pStyle w:val="StandardWeb"/>
      </w:pPr>
      <w:r>
        <w:t xml:space="preserve">Da nu die </w:t>
      </w:r>
      <w:proofErr w:type="spellStart"/>
      <w:r>
        <w:t>Botschafft</w:t>
      </w:r>
      <w:proofErr w:type="spellEnd"/>
      <w:r>
        <w:t xml:space="preserve"> verbracht,</w:t>
      </w:r>
      <w:r>
        <w:br/>
        <w:t>die Engel verschwunden,</w:t>
      </w:r>
      <w:r>
        <w:br/>
        <w:t xml:space="preserve">Redeten gar </w:t>
      </w:r>
      <w:proofErr w:type="spellStart"/>
      <w:r>
        <w:t>wol</w:t>
      </w:r>
      <w:proofErr w:type="spellEnd"/>
      <w:r>
        <w:t xml:space="preserve"> bedacht</w:t>
      </w:r>
      <w:r>
        <w:br/>
        <w:t xml:space="preserve">die </w:t>
      </w:r>
      <w:proofErr w:type="spellStart"/>
      <w:r>
        <w:t>Hyrten</w:t>
      </w:r>
      <w:proofErr w:type="spellEnd"/>
      <w:r>
        <w:t xml:space="preserve"> von stunden:</w:t>
      </w:r>
      <w:r>
        <w:br/>
      </w:r>
      <w:proofErr w:type="spellStart"/>
      <w:r>
        <w:t>Gehn</w:t>
      </w:r>
      <w:proofErr w:type="spellEnd"/>
      <w:r>
        <w:t xml:space="preserve"> wir mit einander dar,</w:t>
      </w:r>
      <w:r>
        <w:br/>
        <w:t xml:space="preserve">werden dieser </w:t>
      </w:r>
      <w:proofErr w:type="spellStart"/>
      <w:r>
        <w:t>red</w:t>
      </w:r>
      <w:proofErr w:type="spellEnd"/>
      <w:r>
        <w:t xml:space="preserve"> </w:t>
      </w:r>
      <w:proofErr w:type="spellStart"/>
      <w:r>
        <w:t>gewar</w:t>
      </w:r>
      <w:proofErr w:type="spellEnd"/>
      <w:r>
        <w:t>,</w:t>
      </w:r>
      <w:r>
        <w:br/>
        <w:t xml:space="preserve">die </w:t>
      </w:r>
      <w:proofErr w:type="spellStart"/>
      <w:r>
        <w:t>vns</w:t>
      </w:r>
      <w:proofErr w:type="spellEnd"/>
      <w:r>
        <w:t xml:space="preserve"> Gott </w:t>
      </w:r>
      <w:proofErr w:type="spellStart"/>
      <w:r>
        <w:t>erzeyget</w:t>
      </w:r>
      <w:proofErr w:type="spellEnd"/>
      <w:r>
        <w:t>!</w:t>
      </w:r>
      <w:r>
        <w:br/>
        <w:t xml:space="preserve">Giengen hin und </w:t>
      </w:r>
      <w:proofErr w:type="spellStart"/>
      <w:r>
        <w:t>fundens</w:t>
      </w:r>
      <w:proofErr w:type="spellEnd"/>
      <w:r>
        <w:t xml:space="preserve"> klar,</w:t>
      </w:r>
      <w:r>
        <w:br/>
        <w:t xml:space="preserve">wie zu </w:t>
      </w:r>
      <w:proofErr w:type="spellStart"/>
      <w:r>
        <w:t>jn</w:t>
      </w:r>
      <w:proofErr w:type="spellEnd"/>
      <w:r>
        <w:t xml:space="preserve"> </w:t>
      </w:r>
      <w:proofErr w:type="spellStart"/>
      <w:r>
        <w:t>gesaget</w:t>
      </w:r>
      <w:proofErr w:type="spellEnd"/>
      <w:r>
        <w:t xml:space="preserve"> war,</w:t>
      </w:r>
      <w:r>
        <w:br/>
        <w:t xml:space="preserve">das Kindlein </w:t>
      </w:r>
      <w:proofErr w:type="spellStart"/>
      <w:r>
        <w:t>geleget</w:t>
      </w:r>
      <w:proofErr w:type="spellEnd"/>
      <w:r>
        <w:t>.</w:t>
      </w:r>
    </w:p>
    <w:p w14:paraId="43608046" w14:textId="77777777" w:rsidR="00144456" w:rsidRDefault="00144456" w:rsidP="00144456">
      <w:pPr>
        <w:pStyle w:val="StandardWeb"/>
      </w:pPr>
      <w:r>
        <w:t>Da sagten sie von dem Wort</w:t>
      </w:r>
      <w:r>
        <w:br/>
      </w:r>
      <w:proofErr w:type="spellStart"/>
      <w:r>
        <w:t>vnd</w:t>
      </w:r>
      <w:proofErr w:type="spellEnd"/>
      <w:r>
        <w:t xml:space="preserve"> der Engel </w:t>
      </w:r>
      <w:proofErr w:type="spellStart"/>
      <w:r>
        <w:t>klarheyt</w:t>
      </w:r>
      <w:proofErr w:type="spellEnd"/>
      <w:r>
        <w:t>,</w:t>
      </w:r>
      <w:r>
        <w:br/>
        <w:t xml:space="preserve">Sehend an dem selben </w:t>
      </w:r>
      <w:proofErr w:type="spellStart"/>
      <w:r>
        <w:t>ort</w:t>
      </w:r>
      <w:proofErr w:type="spellEnd"/>
      <w:r>
        <w:br/>
        <w:t xml:space="preserve">die gewisse </w:t>
      </w:r>
      <w:proofErr w:type="spellStart"/>
      <w:r>
        <w:t>warheyt</w:t>
      </w:r>
      <w:proofErr w:type="spellEnd"/>
      <w:r>
        <w:t>;</w:t>
      </w:r>
      <w:r>
        <w:br/>
      </w:r>
      <w:proofErr w:type="spellStart"/>
      <w:r>
        <w:t>Vnd</w:t>
      </w:r>
      <w:proofErr w:type="spellEnd"/>
      <w:r>
        <w:t xml:space="preserve"> wer diese </w:t>
      </w:r>
      <w:proofErr w:type="spellStart"/>
      <w:r>
        <w:t>red</w:t>
      </w:r>
      <w:proofErr w:type="spellEnd"/>
      <w:r>
        <w:t xml:space="preserve"> </w:t>
      </w:r>
      <w:proofErr w:type="spellStart"/>
      <w:r>
        <w:t>vernamb</w:t>
      </w:r>
      <w:proofErr w:type="spellEnd"/>
      <w:r>
        <w:t>,</w:t>
      </w:r>
      <w:r>
        <w:br/>
        <w:t xml:space="preserve">den </w:t>
      </w:r>
      <w:proofErr w:type="spellStart"/>
      <w:r>
        <w:t>kamb</w:t>
      </w:r>
      <w:proofErr w:type="spellEnd"/>
      <w:r>
        <w:t xml:space="preserve"> groß verwundern an,</w:t>
      </w:r>
      <w:r>
        <w:br/>
      </w:r>
      <w:proofErr w:type="spellStart"/>
      <w:r>
        <w:t>obs</w:t>
      </w:r>
      <w:proofErr w:type="spellEnd"/>
      <w:r>
        <w:t xml:space="preserve"> </w:t>
      </w:r>
      <w:proofErr w:type="spellStart"/>
      <w:r>
        <w:t>wol</w:t>
      </w:r>
      <w:proofErr w:type="spellEnd"/>
      <w:r>
        <w:t xml:space="preserve"> ward verachtet;</w:t>
      </w:r>
      <w:r>
        <w:br/>
        <w:t xml:space="preserve">Aber die </w:t>
      </w:r>
      <w:proofErr w:type="spellStart"/>
      <w:r>
        <w:t>wort</w:t>
      </w:r>
      <w:proofErr w:type="spellEnd"/>
      <w:r>
        <w:t xml:space="preserve"> </w:t>
      </w:r>
      <w:proofErr w:type="spellStart"/>
      <w:r>
        <w:t>vnd</w:t>
      </w:r>
      <w:proofErr w:type="spellEnd"/>
      <w:r>
        <w:t xml:space="preserve"> </w:t>
      </w:r>
      <w:proofErr w:type="spellStart"/>
      <w:r>
        <w:t>geschicht</w:t>
      </w:r>
      <w:proofErr w:type="spellEnd"/>
      <w:r>
        <w:br/>
        <w:t xml:space="preserve">hat Maria, </w:t>
      </w:r>
      <w:proofErr w:type="spellStart"/>
      <w:r>
        <w:t>wol</w:t>
      </w:r>
      <w:proofErr w:type="spellEnd"/>
      <w:r>
        <w:t xml:space="preserve"> </w:t>
      </w:r>
      <w:proofErr w:type="spellStart"/>
      <w:r>
        <w:t>bericht</w:t>
      </w:r>
      <w:proofErr w:type="spellEnd"/>
      <w:r>
        <w:t>,</w:t>
      </w:r>
      <w:r>
        <w:br/>
        <w:t>gar manch mal betrachtet.</w:t>
      </w:r>
    </w:p>
    <w:p w14:paraId="6825C668" w14:textId="77777777" w:rsidR="00144456" w:rsidRDefault="00144456" w:rsidP="00144456">
      <w:pPr>
        <w:pStyle w:val="StandardWeb"/>
      </w:pPr>
      <w:proofErr w:type="spellStart"/>
      <w:r>
        <w:t>Vnd</w:t>
      </w:r>
      <w:proofErr w:type="spellEnd"/>
      <w:r>
        <w:t xml:space="preserve"> die </w:t>
      </w:r>
      <w:proofErr w:type="spellStart"/>
      <w:r>
        <w:t>Hyrten</w:t>
      </w:r>
      <w:proofErr w:type="spellEnd"/>
      <w:r>
        <w:t xml:space="preserve"> </w:t>
      </w:r>
      <w:proofErr w:type="spellStart"/>
      <w:r>
        <w:t>wolgemut</w:t>
      </w:r>
      <w:proofErr w:type="spellEnd"/>
      <w:r>
        <w:br/>
        <w:t xml:space="preserve">lobten </w:t>
      </w:r>
      <w:proofErr w:type="spellStart"/>
      <w:r>
        <w:t>Got</w:t>
      </w:r>
      <w:proofErr w:type="spellEnd"/>
      <w:r>
        <w:t xml:space="preserve"> mit </w:t>
      </w:r>
      <w:proofErr w:type="spellStart"/>
      <w:r>
        <w:t>freuden</w:t>
      </w:r>
      <w:proofErr w:type="spellEnd"/>
      <w:r>
        <w:t>,</w:t>
      </w:r>
      <w:r>
        <w:br/>
        <w:t xml:space="preserve">Giengen wider an </w:t>
      </w:r>
      <w:proofErr w:type="spellStart"/>
      <w:r>
        <w:t>jr</w:t>
      </w:r>
      <w:proofErr w:type="spellEnd"/>
      <w:r>
        <w:t xml:space="preserve"> </w:t>
      </w:r>
      <w:proofErr w:type="spellStart"/>
      <w:r>
        <w:t>hut</w:t>
      </w:r>
      <w:proofErr w:type="spellEnd"/>
      <w:r>
        <w:br/>
      </w:r>
      <w:proofErr w:type="spellStart"/>
      <w:r>
        <w:t>jre</w:t>
      </w:r>
      <w:proofErr w:type="spellEnd"/>
      <w:r>
        <w:t xml:space="preserve"> </w:t>
      </w:r>
      <w:proofErr w:type="spellStart"/>
      <w:r>
        <w:t>herd</w:t>
      </w:r>
      <w:proofErr w:type="spellEnd"/>
      <w:r>
        <w:t xml:space="preserve"> zu </w:t>
      </w:r>
      <w:proofErr w:type="spellStart"/>
      <w:r>
        <w:t>weyden</w:t>
      </w:r>
      <w:proofErr w:type="spellEnd"/>
      <w:r>
        <w:t>.</w:t>
      </w:r>
      <w:r>
        <w:br/>
      </w:r>
      <w:proofErr w:type="spellStart"/>
      <w:r>
        <w:t>Ey</w:t>
      </w:r>
      <w:proofErr w:type="spellEnd"/>
      <w:r>
        <w:t xml:space="preserve">, nu </w:t>
      </w:r>
      <w:proofErr w:type="spellStart"/>
      <w:r>
        <w:t>frew</w:t>
      </w:r>
      <w:proofErr w:type="spellEnd"/>
      <w:r>
        <w:t xml:space="preserve"> dich, </w:t>
      </w:r>
      <w:proofErr w:type="spellStart"/>
      <w:r>
        <w:t>Christenheyt</w:t>
      </w:r>
      <w:proofErr w:type="spellEnd"/>
      <w:r>
        <w:t>,</w:t>
      </w:r>
      <w:r>
        <w:br/>
      </w:r>
      <w:proofErr w:type="spellStart"/>
      <w:r>
        <w:t>vnd</w:t>
      </w:r>
      <w:proofErr w:type="spellEnd"/>
      <w:r>
        <w:t xml:space="preserve"> </w:t>
      </w:r>
      <w:proofErr w:type="spellStart"/>
      <w:r>
        <w:t>nimb</w:t>
      </w:r>
      <w:proofErr w:type="spellEnd"/>
      <w:r>
        <w:t xml:space="preserve"> an mit </w:t>
      </w:r>
      <w:proofErr w:type="spellStart"/>
      <w:r>
        <w:t>danckbarkeyt</w:t>
      </w:r>
      <w:proofErr w:type="spellEnd"/>
      <w:r>
        <w:br/>
        <w:t>Christum dir geboren,</w:t>
      </w:r>
      <w:r>
        <w:br/>
        <w:t xml:space="preserve">So wirst du </w:t>
      </w:r>
      <w:proofErr w:type="spellStart"/>
      <w:r>
        <w:t>gebenedeyt</w:t>
      </w:r>
      <w:proofErr w:type="spellEnd"/>
      <w:r>
        <w:t>,</w:t>
      </w:r>
      <w:r>
        <w:br/>
        <w:t xml:space="preserve">nach dem dir vor langer </w:t>
      </w:r>
      <w:proofErr w:type="spellStart"/>
      <w:r>
        <w:t>zeyt</w:t>
      </w:r>
      <w:proofErr w:type="spellEnd"/>
      <w:r>
        <w:br/>
        <w:t>dein Gott hat geschworen.</w:t>
      </w:r>
    </w:p>
    <w:p w14:paraId="0C3980D7" w14:textId="77777777" w:rsidR="00144456" w:rsidRDefault="00144456" w:rsidP="00144456">
      <w:pPr>
        <w:pStyle w:val="StandardWeb"/>
      </w:pPr>
      <w:proofErr w:type="spellStart"/>
      <w:r>
        <w:t>Ey</w:t>
      </w:r>
      <w:proofErr w:type="spellEnd"/>
      <w:r>
        <w:t xml:space="preserve"> nu, Herre Jesu Christ,</w:t>
      </w:r>
      <w:r>
        <w:br/>
      </w:r>
      <w:proofErr w:type="spellStart"/>
      <w:r>
        <w:t>weyl</w:t>
      </w:r>
      <w:proofErr w:type="spellEnd"/>
      <w:r>
        <w:t xml:space="preserve"> du </w:t>
      </w:r>
      <w:proofErr w:type="spellStart"/>
      <w:r>
        <w:t>mensch</w:t>
      </w:r>
      <w:proofErr w:type="spellEnd"/>
      <w:r>
        <w:t xml:space="preserve"> geboren,</w:t>
      </w:r>
      <w:r>
        <w:br/>
        <w:t>Ein Heyland verkündet bist</w:t>
      </w:r>
      <w:r>
        <w:br/>
        <w:t>deinen außerkoren:</w:t>
      </w:r>
      <w:r>
        <w:br/>
        <w:t xml:space="preserve">Thu </w:t>
      </w:r>
      <w:proofErr w:type="spellStart"/>
      <w:r>
        <w:t>auff</w:t>
      </w:r>
      <w:proofErr w:type="spellEnd"/>
      <w:r>
        <w:t xml:space="preserve"> </w:t>
      </w:r>
      <w:proofErr w:type="spellStart"/>
      <w:r>
        <w:t>vnsers</w:t>
      </w:r>
      <w:proofErr w:type="spellEnd"/>
      <w:r>
        <w:t xml:space="preserve"> </w:t>
      </w:r>
      <w:proofErr w:type="spellStart"/>
      <w:r>
        <w:t>hertzens</w:t>
      </w:r>
      <w:proofErr w:type="spellEnd"/>
      <w:r>
        <w:t xml:space="preserve"> </w:t>
      </w:r>
      <w:proofErr w:type="spellStart"/>
      <w:r>
        <w:t>pfort</w:t>
      </w:r>
      <w:proofErr w:type="spellEnd"/>
      <w:r>
        <w:t>,</w:t>
      </w:r>
      <w:r>
        <w:br/>
        <w:t>das wir recht fassen dein Wort,</w:t>
      </w:r>
      <w:r>
        <w:br/>
        <w:t xml:space="preserve">durch das </w:t>
      </w:r>
      <w:proofErr w:type="spellStart"/>
      <w:r>
        <w:t>selb</w:t>
      </w:r>
      <w:proofErr w:type="spellEnd"/>
      <w:r>
        <w:t xml:space="preserve"> </w:t>
      </w:r>
      <w:proofErr w:type="spellStart"/>
      <w:r>
        <w:t>auff</w:t>
      </w:r>
      <w:proofErr w:type="spellEnd"/>
      <w:r>
        <w:t xml:space="preserve"> erden</w:t>
      </w:r>
      <w:r>
        <w:br/>
        <w:t xml:space="preserve">Zu deiner </w:t>
      </w:r>
      <w:proofErr w:type="spellStart"/>
      <w:r>
        <w:t>teylhafftigkeyt</w:t>
      </w:r>
      <w:proofErr w:type="spellEnd"/>
      <w:r>
        <w:br/>
      </w:r>
      <w:proofErr w:type="spellStart"/>
      <w:r>
        <w:t>vnd</w:t>
      </w:r>
      <w:proofErr w:type="spellEnd"/>
      <w:r>
        <w:t xml:space="preserve"> </w:t>
      </w:r>
      <w:proofErr w:type="spellStart"/>
      <w:r>
        <w:t>verheyßnen</w:t>
      </w:r>
      <w:proofErr w:type="spellEnd"/>
      <w:r>
        <w:t xml:space="preserve"> </w:t>
      </w:r>
      <w:proofErr w:type="spellStart"/>
      <w:r>
        <w:t>seligkeyt</w:t>
      </w:r>
      <w:proofErr w:type="spellEnd"/>
      <w:r>
        <w:br/>
      </w:r>
      <w:proofErr w:type="spellStart"/>
      <w:r>
        <w:t>new</w:t>
      </w:r>
      <w:proofErr w:type="spellEnd"/>
      <w:r>
        <w:t xml:space="preserve"> geboren werden!</w:t>
      </w:r>
    </w:p>
    <w:p w14:paraId="151071A7" w14:textId="77777777" w:rsidR="00144456" w:rsidRDefault="00144456" w:rsidP="00144456">
      <w:pPr>
        <w:pStyle w:val="berschrift1"/>
      </w:pPr>
      <w:proofErr w:type="spellStart"/>
      <w:r w:rsidRPr="00B43843">
        <w:t>WIr</w:t>
      </w:r>
      <w:proofErr w:type="spellEnd"/>
      <w:r w:rsidRPr="00B43843">
        <w:t xml:space="preserve"> glauben all und bekennen </w:t>
      </w:r>
      <w:proofErr w:type="spellStart"/>
      <w:r w:rsidRPr="00B43843">
        <w:t>frey</w:t>
      </w:r>
      <w:proofErr w:type="spellEnd"/>
      <w:r w:rsidRPr="00B43843">
        <w:t>.</w:t>
      </w:r>
    </w:p>
    <w:p w14:paraId="32E4DA54" w14:textId="77777777" w:rsidR="00144456" w:rsidRDefault="00144456" w:rsidP="00144456">
      <w:pPr>
        <w:pStyle w:val="StandardWeb"/>
      </w:pPr>
      <w:r>
        <w:rPr>
          <w:rStyle w:val="Hervorhebung"/>
        </w:rPr>
        <w:t>Aus der Ausgabe: „</w:t>
      </w:r>
      <w:proofErr w:type="spellStart"/>
      <w:r>
        <w:rPr>
          <w:rStyle w:val="Hervorhebung"/>
        </w:rPr>
        <w:t>EIn</w:t>
      </w:r>
      <w:proofErr w:type="spellEnd"/>
      <w:r>
        <w:rPr>
          <w:rStyle w:val="Hervorhebung"/>
        </w:rPr>
        <w:t xml:space="preserve"> hübsch </w:t>
      </w:r>
      <w:proofErr w:type="spellStart"/>
      <w:r>
        <w:rPr>
          <w:rStyle w:val="Hervorhebung"/>
        </w:rPr>
        <w:t>new</w:t>
      </w:r>
      <w:proofErr w:type="spellEnd"/>
      <w:r>
        <w:rPr>
          <w:rStyle w:val="Hervorhebung"/>
        </w:rPr>
        <w:t xml:space="preserve"> </w:t>
      </w:r>
      <w:proofErr w:type="spellStart"/>
      <w:r>
        <w:rPr>
          <w:rStyle w:val="Hervorhebung"/>
        </w:rPr>
        <w:t>Christenlich</w:t>
      </w:r>
      <w:proofErr w:type="spellEnd"/>
      <w:r>
        <w:rPr>
          <w:rStyle w:val="Hervorhebung"/>
        </w:rPr>
        <w:t xml:space="preserve"> </w:t>
      </w:r>
      <w:proofErr w:type="spellStart"/>
      <w:r>
        <w:rPr>
          <w:rStyle w:val="Hervorhebung"/>
        </w:rPr>
        <w:t>gesangbuoch</w:t>
      </w:r>
      <w:proofErr w:type="spellEnd"/>
      <w:r>
        <w:rPr>
          <w:rStyle w:val="Hervorhebung"/>
        </w:rPr>
        <w:t xml:space="preserve"> rc. </w:t>
      </w:r>
      <w:proofErr w:type="spellStart"/>
      <w:r>
        <w:rPr>
          <w:rStyle w:val="Hervorhebung"/>
        </w:rPr>
        <w:t>Getruckt</w:t>
      </w:r>
      <w:proofErr w:type="spellEnd"/>
      <w:r>
        <w:rPr>
          <w:rStyle w:val="Hervorhebung"/>
        </w:rPr>
        <w:t xml:space="preserve"> und </w:t>
      </w:r>
      <w:proofErr w:type="spellStart"/>
      <w:r>
        <w:rPr>
          <w:rStyle w:val="Hervorhebung"/>
        </w:rPr>
        <w:t>volendet</w:t>
      </w:r>
      <w:proofErr w:type="spellEnd"/>
      <w:r>
        <w:rPr>
          <w:rStyle w:val="Hervorhebung"/>
        </w:rPr>
        <w:t xml:space="preserve"> </w:t>
      </w:r>
      <w:proofErr w:type="spellStart"/>
      <w:r>
        <w:rPr>
          <w:rStyle w:val="Hervorhebung"/>
        </w:rPr>
        <w:t>inn</w:t>
      </w:r>
      <w:proofErr w:type="spellEnd"/>
      <w:r>
        <w:rPr>
          <w:rStyle w:val="Hervorhebung"/>
        </w:rPr>
        <w:t xml:space="preserve"> der Löblichen Statt Ulm, Durch Hansen </w:t>
      </w:r>
      <w:proofErr w:type="spellStart"/>
      <w:r>
        <w:rPr>
          <w:rStyle w:val="Hervorhebung"/>
        </w:rPr>
        <w:t>Varniev</w:t>
      </w:r>
      <w:proofErr w:type="spellEnd"/>
      <w:r>
        <w:rPr>
          <w:rStyle w:val="Hervorhebung"/>
        </w:rPr>
        <w:t xml:space="preserve"> rc.“ </w:t>
      </w:r>
      <w:proofErr w:type="spellStart"/>
      <w:r>
        <w:rPr>
          <w:rStyle w:val="Hervorhebung"/>
        </w:rPr>
        <w:t>M.D.XXXIX</w:t>
      </w:r>
      <w:proofErr w:type="spellEnd"/>
      <w:r>
        <w:rPr>
          <w:rStyle w:val="Hervorhebung"/>
        </w:rPr>
        <w:t>.</w:t>
      </w:r>
    </w:p>
    <w:p w14:paraId="10988702" w14:textId="77777777" w:rsidR="00144456" w:rsidRDefault="00144456" w:rsidP="00144456">
      <w:pPr>
        <w:pStyle w:val="StandardWeb"/>
      </w:pPr>
      <w:proofErr w:type="spellStart"/>
      <w:r>
        <w:t>WIr</w:t>
      </w:r>
      <w:proofErr w:type="spellEnd"/>
      <w:r>
        <w:t xml:space="preserve"> glauben all und bekennen </w:t>
      </w:r>
      <w:proofErr w:type="spellStart"/>
      <w:r>
        <w:t>frey</w:t>
      </w:r>
      <w:proofErr w:type="spellEnd"/>
      <w:r>
        <w:t>,</w:t>
      </w:r>
      <w:r>
        <w:br/>
        <w:t xml:space="preserve">das nach Christi </w:t>
      </w:r>
      <w:proofErr w:type="spellStart"/>
      <w:r>
        <w:t>wort</w:t>
      </w:r>
      <w:proofErr w:type="spellEnd"/>
      <w:r>
        <w:t xml:space="preserve"> </w:t>
      </w:r>
      <w:proofErr w:type="spellStart"/>
      <w:r>
        <w:t>diß</w:t>
      </w:r>
      <w:proofErr w:type="spellEnd"/>
      <w:r>
        <w:t xml:space="preserve"> </w:t>
      </w:r>
      <w:proofErr w:type="spellStart"/>
      <w:r>
        <w:t>brot</w:t>
      </w:r>
      <w:proofErr w:type="spellEnd"/>
      <w:r>
        <w:t xml:space="preserve"> </w:t>
      </w:r>
      <w:proofErr w:type="spellStart"/>
      <w:r>
        <w:t>Testamentlich</w:t>
      </w:r>
      <w:proofErr w:type="spellEnd"/>
      <w:r>
        <w:t xml:space="preserve"> </w:t>
      </w:r>
      <w:proofErr w:type="spellStart"/>
      <w:r>
        <w:t>sey</w:t>
      </w:r>
      <w:proofErr w:type="spellEnd"/>
      <w:r>
        <w:t>,</w:t>
      </w:r>
      <w:r>
        <w:br/>
        <w:t xml:space="preserve">Sein leib, der für unser </w:t>
      </w:r>
      <w:proofErr w:type="spellStart"/>
      <w:r>
        <w:t>missethat</w:t>
      </w:r>
      <w:proofErr w:type="spellEnd"/>
      <w:r>
        <w:br/>
        <w:t xml:space="preserve">am </w:t>
      </w:r>
      <w:proofErr w:type="spellStart"/>
      <w:r>
        <w:t>creütz</w:t>
      </w:r>
      <w:proofErr w:type="spellEnd"/>
      <w:r>
        <w:t xml:space="preserve"> </w:t>
      </w:r>
      <w:proofErr w:type="spellStart"/>
      <w:r>
        <w:t>leyd</w:t>
      </w:r>
      <w:proofErr w:type="spellEnd"/>
      <w:r>
        <w:t xml:space="preserve"> den </w:t>
      </w:r>
      <w:proofErr w:type="spellStart"/>
      <w:r>
        <w:t>bittern</w:t>
      </w:r>
      <w:proofErr w:type="spellEnd"/>
      <w:r>
        <w:t xml:space="preserve"> </w:t>
      </w:r>
      <w:proofErr w:type="spellStart"/>
      <w:r>
        <w:t>tod</w:t>
      </w:r>
      <w:proofErr w:type="spellEnd"/>
      <w:r>
        <w:t>,</w:t>
      </w:r>
    </w:p>
    <w:p w14:paraId="46801DEF" w14:textId="77777777" w:rsidR="00144456" w:rsidRDefault="00144456" w:rsidP="00144456">
      <w:pPr>
        <w:pStyle w:val="StandardWeb"/>
      </w:pPr>
      <w:proofErr w:type="spellStart"/>
      <w:r>
        <w:t>Deßgleichen</w:t>
      </w:r>
      <w:proofErr w:type="spellEnd"/>
      <w:r>
        <w:t xml:space="preserve"> der wein in seiner </w:t>
      </w:r>
      <w:proofErr w:type="spellStart"/>
      <w:r>
        <w:t>arth</w:t>
      </w:r>
      <w:proofErr w:type="spellEnd"/>
      <w:r>
        <w:br/>
        <w:t xml:space="preserve">sein unschuldig </w:t>
      </w:r>
      <w:proofErr w:type="spellStart"/>
      <w:r>
        <w:t>blut</w:t>
      </w:r>
      <w:proofErr w:type="spellEnd"/>
      <w:r>
        <w:t xml:space="preserve">, </w:t>
      </w:r>
      <w:proofErr w:type="spellStart"/>
      <w:r>
        <w:t>wölchs</w:t>
      </w:r>
      <w:proofErr w:type="spellEnd"/>
      <w:r>
        <w:t xml:space="preserve"> am </w:t>
      </w:r>
      <w:proofErr w:type="spellStart"/>
      <w:r>
        <w:t>creütz</w:t>
      </w:r>
      <w:proofErr w:type="spellEnd"/>
      <w:r>
        <w:t xml:space="preserve"> vergossen ward,</w:t>
      </w:r>
      <w:r>
        <w:br/>
        <w:t xml:space="preserve">Uns </w:t>
      </w:r>
      <w:proofErr w:type="spellStart"/>
      <w:r>
        <w:t>unnd</w:t>
      </w:r>
      <w:proofErr w:type="spellEnd"/>
      <w:r>
        <w:t xml:space="preserve"> allen </w:t>
      </w:r>
      <w:proofErr w:type="spellStart"/>
      <w:r>
        <w:t>glaubigen</w:t>
      </w:r>
      <w:proofErr w:type="spellEnd"/>
      <w:r>
        <w:t xml:space="preserve"> zu gut,</w:t>
      </w:r>
      <w:r>
        <w:br/>
        <w:t xml:space="preserve">so </w:t>
      </w:r>
      <w:proofErr w:type="spellStart"/>
      <w:r>
        <w:t>jm</w:t>
      </w:r>
      <w:proofErr w:type="spellEnd"/>
      <w:r>
        <w:t xml:space="preserve"> </w:t>
      </w:r>
      <w:proofErr w:type="spellStart"/>
      <w:r>
        <w:t>volgen</w:t>
      </w:r>
      <w:proofErr w:type="spellEnd"/>
      <w:r>
        <w:t xml:space="preserve"> </w:t>
      </w:r>
      <w:proofErr w:type="spellStart"/>
      <w:r>
        <w:t>inn</w:t>
      </w:r>
      <w:proofErr w:type="spellEnd"/>
      <w:r>
        <w:t xml:space="preserve"> </w:t>
      </w:r>
      <w:proofErr w:type="spellStart"/>
      <w:r>
        <w:t>demut</w:t>
      </w:r>
      <w:proofErr w:type="spellEnd"/>
      <w:r>
        <w:t>.</w:t>
      </w:r>
    </w:p>
    <w:p w14:paraId="3C093B3B" w14:textId="77777777" w:rsidR="00144456" w:rsidRDefault="00144456" w:rsidP="00144456">
      <w:pPr>
        <w:pStyle w:val="berschrift1"/>
      </w:pPr>
      <w:proofErr w:type="spellStart"/>
      <w:r w:rsidRPr="00B9046D">
        <w:t>WIr</w:t>
      </w:r>
      <w:proofErr w:type="spellEnd"/>
      <w:r w:rsidRPr="00B9046D">
        <w:t xml:space="preserve"> </w:t>
      </w:r>
      <w:proofErr w:type="spellStart"/>
      <w:r w:rsidRPr="00B9046D">
        <w:t>glawben</w:t>
      </w:r>
      <w:proofErr w:type="spellEnd"/>
      <w:r w:rsidRPr="00B9046D">
        <w:t xml:space="preserve"> </w:t>
      </w:r>
      <w:proofErr w:type="spellStart"/>
      <w:r w:rsidRPr="00B9046D">
        <w:t>jnn</w:t>
      </w:r>
      <w:proofErr w:type="spellEnd"/>
      <w:r w:rsidRPr="00B9046D">
        <w:t xml:space="preserve"> </w:t>
      </w:r>
      <w:proofErr w:type="spellStart"/>
      <w:r w:rsidRPr="00B9046D">
        <w:t>Got</w:t>
      </w:r>
      <w:proofErr w:type="spellEnd"/>
      <w:r w:rsidRPr="00B9046D">
        <w:t xml:space="preserve"> den Vater,</w:t>
      </w:r>
    </w:p>
    <w:p w14:paraId="4932255E" w14:textId="77777777" w:rsidR="00144456" w:rsidRDefault="00144456" w:rsidP="00144456">
      <w:pPr>
        <w:pStyle w:val="StandardWeb"/>
      </w:pPr>
      <w:proofErr w:type="spellStart"/>
      <w:r>
        <w:t>WIr</w:t>
      </w:r>
      <w:proofErr w:type="spellEnd"/>
      <w:r>
        <w:t xml:space="preserve"> </w:t>
      </w:r>
      <w:proofErr w:type="spellStart"/>
      <w:r>
        <w:t>glawben</w:t>
      </w:r>
      <w:proofErr w:type="spellEnd"/>
      <w:r>
        <w:t xml:space="preserve"> </w:t>
      </w:r>
      <w:proofErr w:type="spellStart"/>
      <w:r>
        <w:t>jnn</w:t>
      </w:r>
      <w:proofErr w:type="spellEnd"/>
      <w:r>
        <w:t xml:space="preserve"> </w:t>
      </w:r>
      <w:proofErr w:type="spellStart"/>
      <w:r>
        <w:t>Got</w:t>
      </w:r>
      <w:proofErr w:type="spellEnd"/>
      <w:r>
        <w:t xml:space="preserve"> den Vater,</w:t>
      </w:r>
      <w:r>
        <w:br/>
      </w:r>
      <w:proofErr w:type="spellStart"/>
      <w:r>
        <w:t>allmechtigen</w:t>
      </w:r>
      <w:proofErr w:type="spellEnd"/>
      <w:r>
        <w:t xml:space="preserve"> </w:t>
      </w:r>
      <w:proofErr w:type="spellStart"/>
      <w:r>
        <w:t>Hern</w:t>
      </w:r>
      <w:proofErr w:type="spellEnd"/>
      <w:r>
        <w:t xml:space="preserve"> </w:t>
      </w:r>
      <w:proofErr w:type="spellStart"/>
      <w:r>
        <w:t>unnd</w:t>
      </w:r>
      <w:proofErr w:type="spellEnd"/>
      <w:r>
        <w:t xml:space="preserve"> </w:t>
      </w:r>
      <w:proofErr w:type="spellStart"/>
      <w:r>
        <w:t>schepffer</w:t>
      </w:r>
      <w:proofErr w:type="spellEnd"/>
      <w:r>
        <w:t>,</w:t>
      </w:r>
      <w:r>
        <w:br/>
        <w:t xml:space="preserve">Der </w:t>
      </w:r>
      <w:proofErr w:type="spellStart"/>
      <w:r>
        <w:t>jmm</w:t>
      </w:r>
      <w:proofErr w:type="spellEnd"/>
      <w:r>
        <w:t xml:space="preserve"> </w:t>
      </w:r>
      <w:proofErr w:type="spellStart"/>
      <w:r>
        <w:t>anbegin</w:t>
      </w:r>
      <w:proofErr w:type="spellEnd"/>
      <w:r>
        <w:t xml:space="preserve"> lies werden</w:t>
      </w:r>
      <w:r>
        <w:br/>
        <w:t xml:space="preserve">durch sein </w:t>
      </w:r>
      <w:proofErr w:type="spellStart"/>
      <w:r>
        <w:t>wort</w:t>
      </w:r>
      <w:proofErr w:type="spellEnd"/>
      <w:r>
        <w:t xml:space="preserve"> </w:t>
      </w:r>
      <w:proofErr w:type="spellStart"/>
      <w:r>
        <w:t>himmel</w:t>
      </w:r>
      <w:proofErr w:type="spellEnd"/>
      <w:r>
        <w:t xml:space="preserve"> </w:t>
      </w:r>
      <w:proofErr w:type="spellStart"/>
      <w:r>
        <w:t>unnd</w:t>
      </w:r>
      <w:proofErr w:type="spellEnd"/>
      <w:r>
        <w:t xml:space="preserve"> erden.</w:t>
      </w:r>
    </w:p>
    <w:p w14:paraId="23D0664F" w14:textId="77777777" w:rsidR="00144456" w:rsidRDefault="00144456" w:rsidP="00144456">
      <w:pPr>
        <w:pStyle w:val="StandardWeb"/>
      </w:pPr>
      <w:r>
        <w:t xml:space="preserve">Und </w:t>
      </w:r>
      <w:proofErr w:type="spellStart"/>
      <w:r>
        <w:t>jnn</w:t>
      </w:r>
      <w:proofErr w:type="spellEnd"/>
      <w:r>
        <w:t xml:space="preserve"> seinen </w:t>
      </w:r>
      <w:proofErr w:type="spellStart"/>
      <w:r>
        <w:t>sohn</w:t>
      </w:r>
      <w:proofErr w:type="spellEnd"/>
      <w:r>
        <w:t xml:space="preserve">, </w:t>
      </w:r>
      <w:proofErr w:type="spellStart"/>
      <w:r>
        <w:t>Jhesum</w:t>
      </w:r>
      <w:proofErr w:type="spellEnd"/>
      <w:r>
        <w:t xml:space="preserve"> Christ,</w:t>
      </w:r>
      <w:r>
        <w:br/>
        <w:t xml:space="preserve">unsern Herren, der </w:t>
      </w:r>
      <w:proofErr w:type="spellStart"/>
      <w:r>
        <w:t>jhm</w:t>
      </w:r>
      <w:proofErr w:type="spellEnd"/>
      <w:r>
        <w:t xml:space="preserve"> gleich ist</w:t>
      </w:r>
      <w:r>
        <w:br/>
        <w:t xml:space="preserve">Inn der </w:t>
      </w:r>
      <w:proofErr w:type="spellStart"/>
      <w:r>
        <w:t>gotheit</w:t>
      </w:r>
      <w:proofErr w:type="spellEnd"/>
      <w:r>
        <w:t xml:space="preserve"> und </w:t>
      </w:r>
      <w:proofErr w:type="spellStart"/>
      <w:r>
        <w:t>herlikeyt</w:t>
      </w:r>
      <w:proofErr w:type="spellEnd"/>
      <w:r>
        <w:t>,</w:t>
      </w:r>
      <w:r>
        <w:br/>
        <w:t xml:space="preserve">aus </w:t>
      </w:r>
      <w:proofErr w:type="spellStart"/>
      <w:r>
        <w:t>jhm</w:t>
      </w:r>
      <w:proofErr w:type="spellEnd"/>
      <w:r>
        <w:t xml:space="preserve"> </w:t>
      </w:r>
      <w:proofErr w:type="spellStart"/>
      <w:r>
        <w:t>geborn</w:t>
      </w:r>
      <w:proofErr w:type="spellEnd"/>
      <w:r>
        <w:t xml:space="preserve"> von </w:t>
      </w:r>
      <w:proofErr w:type="spellStart"/>
      <w:r>
        <w:t>ewikeit</w:t>
      </w:r>
      <w:proofErr w:type="spellEnd"/>
      <w:r>
        <w:t>.</w:t>
      </w:r>
    </w:p>
    <w:p w14:paraId="0CF1B267" w14:textId="77777777" w:rsidR="00144456" w:rsidRDefault="00144456" w:rsidP="00144456">
      <w:pPr>
        <w:pStyle w:val="StandardWeb"/>
      </w:pPr>
      <w:r>
        <w:t>Der vom heiligen Geist allein</w:t>
      </w:r>
      <w:r>
        <w:br/>
      </w:r>
      <w:proofErr w:type="spellStart"/>
      <w:r>
        <w:t>entpfangen</w:t>
      </w:r>
      <w:proofErr w:type="spellEnd"/>
      <w:r>
        <w:t xml:space="preserve"> ist Heilig </w:t>
      </w:r>
      <w:proofErr w:type="spellStart"/>
      <w:r>
        <w:t>unnd</w:t>
      </w:r>
      <w:proofErr w:type="spellEnd"/>
      <w:r>
        <w:t xml:space="preserve"> rein,</w:t>
      </w:r>
      <w:r>
        <w:br/>
      </w:r>
      <w:proofErr w:type="spellStart"/>
      <w:r>
        <w:t>Vonn</w:t>
      </w:r>
      <w:proofErr w:type="spellEnd"/>
      <w:r>
        <w:t xml:space="preserve"> Maria </w:t>
      </w:r>
      <w:proofErr w:type="spellStart"/>
      <w:r>
        <w:t>mensch</w:t>
      </w:r>
      <w:proofErr w:type="spellEnd"/>
      <w:r>
        <w:t xml:space="preserve"> geboren,</w:t>
      </w:r>
      <w:r>
        <w:br/>
        <w:t xml:space="preserve">welch ihr </w:t>
      </w:r>
      <w:proofErr w:type="spellStart"/>
      <w:r>
        <w:t>zucht</w:t>
      </w:r>
      <w:proofErr w:type="spellEnd"/>
      <w:r>
        <w:t xml:space="preserve"> </w:t>
      </w:r>
      <w:proofErr w:type="spellStart"/>
      <w:r>
        <w:t>nih</w:t>
      </w:r>
      <w:proofErr w:type="spellEnd"/>
      <w:r>
        <w:t xml:space="preserve"> hat verloren.</w:t>
      </w:r>
    </w:p>
    <w:p w14:paraId="2F55DAC2" w14:textId="77777777" w:rsidR="00144456" w:rsidRDefault="00144456" w:rsidP="00144456">
      <w:pPr>
        <w:pStyle w:val="StandardWeb"/>
      </w:pPr>
      <w:r>
        <w:t xml:space="preserve">Der auch alle </w:t>
      </w:r>
      <w:proofErr w:type="spellStart"/>
      <w:r>
        <w:t>sünd</w:t>
      </w:r>
      <w:proofErr w:type="spellEnd"/>
      <w:r>
        <w:t xml:space="preserve"> vermieden,</w:t>
      </w:r>
      <w:r>
        <w:br/>
      </w:r>
      <w:proofErr w:type="spellStart"/>
      <w:r>
        <w:t>undter</w:t>
      </w:r>
      <w:proofErr w:type="spellEnd"/>
      <w:r>
        <w:t xml:space="preserve"> </w:t>
      </w:r>
      <w:proofErr w:type="spellStart"/>
      <w:r>
        <w:t>Pilato</w:t>
      </w:r>
      <w:proofErr w:type="spellEnd"/>
      <w:r>
        <w:t xml:space="preserve"> </w:t>
      </w:r>
      <w:proofErr w:type="spellStart"/>
      <w:r>
        <w:t>gelieden</w:t>
      </w:r>
      <w:proofErr w:type="spellEnd"/>
      <w:r>
        <w:t>,</w:t>
      </w:r>
      <w:r>
        <w:br/>
      </w:r>
      <w:proofErr w:type="spellStart"/>
      <w:r>
        <w:t>Gekreutziget</w:t>
      </w:r>
      <w:proofErr w:type="spellEnd"/>
      <w:r>
        <w:t xml:space="preserve"> und gestorben,</w:t>
      </w:r>
      <w:r>
        <w:br/>
        <w:t>darnach begraben ist worden.</w:t>
      </w:r>
    </w:p>
    <w:p w14:paraId="0BB606F1" w14:textId="77777777" w:rsidR="00144456" w:rsidRDefault="00144456" w:rsidP="00144456">
      <w:pPr>
        <w:pStyle w:val="StandardWeb"/>
      </w:pPr>
      <w:r>
        <w:t xml:space="preserve">Der auch </w:t>
      </w:r>
      <w:proofErr w:type="spellStart"/>
      <w:r>
        <w:t>gestigen</w:t>
      </w:r>
      <w:proofErr w:type="spellEnd"/>
      <w:r>
        <w:t xml:space="preserve"> zur </w:t>
      </w:r>
      <w:proofErr w:type="spellStart"/>
      <w:r>
        <w:t>hellenn</w:t>
      </w:r>
      <w:proofErr w:type="spellEnd"/>
      <w:r>
        <w:t>,</w:t>
      </w:r>
      <w:r>
        <w:br/>
      </w:r>
      <w:proofErr w:type="spellStart"/>
      <w:r>
        <w:t>zurstört</w:t>
      </w:r>
      <w:proofErr w:type="spellEnd"/>
      <w:r>
        <w:t xml:space="preserve"> der </w:t>
      </w:r>
      <w:proofErr w:type="spellStart"/>
      <w:r>
        <w:t>altueter</w:t>
      </w:r>
      <w:proofErr w:type="spellEnd"/>
      <w:r>
        <w:t xml:space="preserve"> stellen,</w:t>
      </w:r>
      <w:r>
        <w:br/>
        <w:t>Am dritten tag ist erstanden</w:t>
      </w:r>
      <w:r>
        <w:br/>
        <w:t xml:space="preserve">vom </w:t>
      </w:r>
      <w:proofErr w:type="spellStart"/>
      <w:r>
        <w:t>tod</w:t>
      </w:r>
      <w:proofErr w:type="spellEnd"/>
      <w:r>
        <w:t xml:space="preserve"> </w:t>
      </w:r>
      <w:proofErr w:type="spellStart"/>
      <w:r>
        <w:t>unnd</w:t>
      </w:r>
      <w:proofErr w:type="spellEnd"/>
      <w:r>
        <w:t xml:space="preserve"> all seinen banden.</w:t>
      </w:r>
    </w:p>
    <w:p w14:paraId="61350372" w14:textId="77777777" w:rsidR="00144456" w:rsidRDefault="00144456" w:rsidP="00144456">
      <w:pPr>
        <w:pStyle w:val="StandardWeb"/>
      </w:pPr>
      <w:r>
        <w:t xml:space="preserve">Darnach gen </w:t>
      </w:r>
      <w:proofErr w:type="spellStart"/>
      <w:r>
        <w:t>himmel</w:t>
      </w:r>
      <w:proofErr w:type="spellEnd"/>
      <w:r>
        <w:t xml:space="preserve"> </w:t>
      </w:r>
      <w:proofErr w:type="spellStart"/>
      <w:r>
        <w:t>gefaren</w:t>
      </w:r>
      <w:proofErr w:type="spellEnd"/>
      <w:r>
        <w:br/>
        <w:t xml:space="preserve">als ein König der </w:t>
      </w:r>
      <w:proofErr w:type="spellStart"/>
      <w:r>
        <w:t>herscharen</w:t>
      </w:r>
      <w:proofErr w:type="spellEnd"/>
      <w:r>
        <w:t>,</w:t>
      </w:r>
      <w:r>
        <w:br/>
        <w:t>Wo er sitzt zu Gottes rechten</w:t>
      </w:r>
      <w:r>
        <w:br/>
        <w:t xml:space="preserve">und </w:t>
      </w:r>
      <w:proofErr w:type="spellStart"/>
      <w:r>
        <w:t>herschet</w:t>
      </w:r>
      <w:proofErr w:type="spellEnd"/>
      <w:r>
        <w:t xml:space="preserve"> allen </w:t>
      </w:r>
      <w:proofErr w:type="spellStart"/>
      <w:r>
        <w:t>geschlechtenn</w:t>
      </w:r>
      <w:proofErr w:type="spellEnd"/>
      <w:r>
        <w:t>.</w:t>
      </w:r>
    </w:p>
    <w:p w14:paraId="49D21996" w14:textId="77777777" w:rsidR="00144456" w:rsidRDefault="00144456" w:rsidP="00144456">
      <w:pPr>
        <w:pStyle w:val="StandardWeb"/>
      </w:pPr>
      <w:r>
        <w:t>Von dannen er auch offenbar</w:t>
      </w:r>
      <w:r>
        <w:br/>
        <w:t>am letzten tag mit seiner schar</w:t>
      </w:r>
      <w:r>
        <w:br/>
      </w:r>
      <w:proofErr w:type="spellStart"/>
      <w:r>
        <w:t>Ser</w:t>
      </w:r>
      <w:proofErr w:type="spellEnd"/>
      <w:r>
        <w:t xml:space="preserve"> </w:t>
      </w:r>
      <w:proofErr w:type="spellStart"/>
      <w:r>
        <w:t>herlich</w:t>
      </w:r>
      <w:proofErr w:type="spellEnd"/>
      <w:r>
        <w:t xml:space="preserve"> </w:t>
      </w:r>
      <w:proofErr w:type="spellStart"/>
      <w:r>
        <w:t>ernider</w:t>
      </w:r>
      <w:proofErr w:type="spellEnd"/>
      <w:r>
        <w:t xml:space="preserve"> steigen</w:t>
      </w:r>
      <w:r>
        <w:br/>
        <w:t xml:space="preserve">richten </w:t>
      </w:r>
      <w:proofErr w:type="spellStart"/>
      <w:r>
        <w:t>wirt</w:t>
      </w:r>
      <w:proofErr w:type="spellEnd"/>
      <w:r>
        <w:t xml:space="preserve"> und nichts verschweigen.</w:t>
      </w:r>
    </w:p>
    <w:p w14:paraId="1C2C5BEC" w14:textId="77777777" w:rsidR="00144456" w:rsidRDefault="00144456" w:rsidP="00144456">
      <w:pPr>
        <w:pStyle w:val="StandardWeb"/>
      </w:pPr>
      <w:r>
        <w:t xml:space="preserve">Glauben auch </w:t>
      </w:r>
      <w:proofErr w:type="spellStart"/>
      <w:r>
        <w:t>inn</w:t>
      </w:r>
      <w:proofErr w:type="spellEnd"/>
      <w:r>
        <w:t xml:space="preserve"> heiligen Geist,</w:t>
      </w:r>
      <w:r>
        <w:br/>
        <w:t xml:space="preserve">von welchem die </w:t>
      </w:r>
      <w:proofErr w:type="spellStart"/>
      <w:r>
        <w:t>schriefft</w:t>
      </w:r>
      <w:proofErr w:type="spellEnd"/>
      <w:r>
        <w:t xml:space="preserve"> allermeist</w:t>
      </w:r>
      <w:r>
        <w:br/>
        <w:t xml:space="preserve">Und alle </w:t>
      </w:r>
      <w:proofErr w:type="spellStart"/>
      <w:r>
        <w:t>weißheyt</w:t>
      </w:r>
      <w:proofErr w:type="spellEnd"/>
      <w:r>
        <w:t xml:space="preserve"> ist kommen,</w:t>
      </w:r>
      <w:r>
        <w:br/>
        <w:t xml:space="preserve">den </w:t>
      </w:r>
      <w:proofErr w:type="spellStart"/>
      <w:r>
        <w:t>auferwelten</w:t>
      </w:r>
      <w:proofErr w:type="spellEnd"/>
      <w:r>
        <w:t xml:space="preserve"> zu </w:t>
      </w:r>
      <w:proofErr w:type="spellStart"/>
      <w:r>
        <w:t>fromen</w:t>
      </w:r>
      <w:proofErr w:type="spellEnd"/>
      <w:r>
        <w:t>.</w:t>
      </w:r>
    </w:p>
    <w:p w14:paraId="6CCF2AB3" w14:textId="77777777" w:rsidR="00144456" w:rsidRDefault="00144456" w:rsidP="00144456">
      <w:pPr>
        <w:pStyle w:val="StandardWeb"/>
      </w:pPr>
      <w:r>
        <w:t xml:space="preserve">Eine </w:t>
      </w:r>
      <w:proofErr w:type="spellStart"/>
      <w:r>
        <w:t>kirch</w:t>
      </w:r>
      <w:proofErr w:type="spellEnd"/>
      <w:r>
        <w:t xml:space="preserve"> von </w:t>
      </w:r>
      <w:proofErr w:type="spellStart"/>
      <w:r>
        <w:t>Got</w:t>
      </w:r>
      <w:proofErr w:type="spellEnd"/>
      <w:r>
        <w:t xml:space="preserve"> </w:t>
      </w:r>
      <w:proofErr w:type="spellStart"/>
      <w:r>
        <w:t>auferkorn</w:t>
      </w:r>
      <w:proofErr w:type="spellEnd"/>
      <w:r>
        <w:br/>
      </w:r>
      <w:proofErr w:type="spellStart"/>
      <w:r>
        <w:t>unnd</w:t>
      </w:r>
      <w:proofErr w:type="spellEnd"/>
      <w:r>
        <w:t xml:space="preserve"> durch seinen Geist </w:t>
      </w:r>
      <w:proofErr w:type="spellStart"/>
      <w:r>
        <w:t>newgeborn</w:t>
      </w:r>
      <w:proofErr w:type="spellEnd"/>
      <w:r>
        <w:t>,</w:t>
      </w:r>
      <w:r>
        <w:br/>
        <w:t>Eine heilige gemeinschafft</w:t>
      </w:r>
      <w:r>
        <w:br/>
      </w:r>
      <w:proofErr w:type="spellStart"/>
      <w:r>
        <w:t>unnd</w:t>
      </w:r>
      <w:proofErr w:type="spellEnd"/>
      <w:r>
        <w:t xml:space="preserve"> </w:t>
      </w:r>
      <w:proofErr w:type="spellStart"/>
      <w:r>
        <w:t>ordnung</w:t>
      </w:r>
      <w:proofErr w:type="spellEnd"/>
      <w:r>
        <w:t xml:space="preserve"> zu Gottes </w:t>
      </w:r>
      <w:proofErr w:type="spellStart"/>
      <w:r>
        <w:t>kintschafft</w:t>
      </w:r>
      <w:proofErr w:type="spellEnd"/>
      <w:r>
        <w:t>.</w:t>
      </w:r>
    </w:p>
    <w:p w14:paraId="62A5F72E" w14:textId="77777777" w:rsidR="00144456" w:rsidRDefault="00144456" w:rsidP="00144456">
      <w:pPr>
        <w:pStyle w:val="StandardWeb"/>
      </w:pPr>
      <w:r>
        <w:t xml:space="preserve">Vergebung der </w:t>
      </w:r>
      <w:proofErr w:type="spellStart"/>
      <w:r>
        <w:t>sünden</w:t>
      </w:r>
      <w:proofErr w:type="spellEnd"/>
      <w:r>
        <w:t xml:space="preserve"> allein</w:t>
      </w:r>
      <w:r>
        <w:br/>
      </w:r>
      <w:proofErr w:type="spellStart"/>
      <w:r>
        <w:t>inn</w:t>
      </w:r>
      <w:proofErr w:type="spellEnd"/>
      <w:r>
        <w:t xml:space="preserve"> der </w:t>
      </w:r>
      <w:proofErr w:type="spellStart"/>
      <w:r>
        <w:t>auserwelten</w:t>
      </w:r>
      <w:proofErr w:type="spellEnd"/>
      <w:r>
        <w:t xml:space="preserve"> gemein,</w:t>
      </w:r>
      <w:r>
        <w:br/>
        <w:t xml:space="preserve">Durch </w:t>
      </w:r>
      <w:proofErr w:type="spellStart"/>
      <w:r>
        <w:t>geniessung</w:t>
      </w:r>
      <w:proofErr w:type="spellEnd"/>
      <w:r>
        <w:t xml:space="preserve"> aller gaben,</w:t>
      </w:r>
      <w:r>
        <w:br/>
        <w:t xml:space="preserve">welch </w:t>
      </w:r>
      <w:proofErr w:type="spellStart"/>
      <w:r>
        <w:t>jhr</w:t>
      </w:r>
      <w:proofErr w:type="spellEnd"/>
      <w:r>
        <w:t xml:space="preserve"> </w:t>
      </w:r>
      <w:proofErr w:type="spellStart"/>
      <w:r>
        <w:t>Got</w:t>
      </w:r>
      <w:proofErr w:type="spellEnd"/>
      <w:r>
        <w:t xml:space="preserve"> </w:t>
      </w:r>
      <w:proofErr w:type="spellStart"/>
      <w:r>
        <w:t>schencket</w:t>
      </w:r>
      <w:proofErr w:type="spellEnd"/>
      <w:r>
        <w:t xml:space="preserve"> von oben.</w:t>
      </w:r>
    </w:p>
    <w:p w14:paraId="14089E1E" w14:textId="77777777" w:rsidR="00144456" w:rsidRDefault="00144456" w:rsidP="00144456">
      <w:pPr>
        <w:pStyle w:val="StandardWeb"/>
      </w:pPr>
      <w:proofErr w:type="spellStart"/>
      <w:r>
        <w:t>Auferstendung</w:t>
      </w:r>
      <w:proofErr w:type="spellEnd"/>
      <w:r>
        <w:t xml:space="preserve"> alles </w:t>
      </w:r>
      <w:proofErr w:type="spellStart"/>
      <w:r>
        <w:t>fleisches</w:t>
      </w:r>
      <w:proofErr w:type="spellEnd"/>
      <w:r>
        <w:br/>
        <w:t xml:space="preserve">am letzten tag des </w:t>
      </w:r>
      <w:proofErr w:type="spellStart"/>
      <w:r>
        <w:t>gerichtes</w:t>
      </w:r>
      <w:proofErr w:type="spellEnd"/>
      <w:r>
        <w:t>,</w:t>
      </w:r>
      <w:r>
        <w:br/>
        <w:t xml:space="preserve">Wo es von </w:t>
      </w:r>
      <w:proofErr w:type="spellStart"/>
      <w:r>
        <w:t>seim</w:t>
      </w:r>
      <w:proofErr w:type="spellEnd"/>
      <w:r>
        <w:t xml:space="preserve"> </w:t>
      </w:r>
      <w:proofErr w:type="spellStart"/>
      <w:r>
        <w:t>gantzen</w:t>
      </w:r>
      <w:proofErr w:type="spellEnd"/>
      <w:r>
        <w:t xml:space="preserve"> </w:t>
      </w:r>
      <w:proofErr w:type="spellStart"/>
      <w:r>
        <w:t>lebenn</w:t>
      </w:r>
      <w:proofErr w:type="spellEnd"/>
      <w:r>
        <w:br/>
      </w:r>
      <w:proofErr w:type="spellStart"/>
      <w:r>
        <w:t>rechenschaft</w:t>
      </w:r>
      <w:proofErr w:type="spellEnd"/>
      <w:r>
        <w:t xml:space="preserve"> </w:t>
      </w:r>
      <w:proofErr w:type="spellStart"/>
      <w:r>
        <w:t>wirt</w:t>
      </w:r>
      <w:proofErr w:type="spellEnd"/>
      <w:r>
        <w:t xml:space="preserve"> müssen geben.</w:t>
      </w:r>
    </w:p>
    <w:p w14:paraId="29A6A8C9" w14:textId="77777777" w:rsidR="00144456" w:rsidRDefault="00144456" w:rsidP="00144456">
      <w:pPr>
        <w:pStyle w:val="StandardWeb"/>
      </w:pPr>
      <w:r>
        <w:t xml:space="preserve">Ewig leben, </w:t>
      </w:r>
      <w:proofErr w:type="spellStart"/>
      <w:r>
        <w:t>freud</w:t>
      </w:r>
      <w:proofErr w:type="spellEnd"/>
      <w:r>
        <w:t xml:space="preserve"> und </w:t>
      </w:r>
      <w:proofErr w:type="spellStart"/>
      <w:r>
        <w:t>klarheit</w:t>
      </w:r>
      <w:proofErr w:type="spellEnd"/>
      <w:r>
        <w:br/>
        <w:t xml:space="preserve">allen </w:t>
      </w:r>
      <w:proofErr w:type="spellStart"/>
      <w:r>
        <w:t>auserwelten</w:t>
      </w:r>
      <w:proofErr w:type="spellEnd"/>
      <w:r>
        <w:t xml:space="preserve"> bereit,</w:t>
      </w:r>
      <w:r>
        <w:br/>
        <w:t xml:space="preserve">Auch ewige </w:t>
      </w:r>
      <w:proofErr w:type="spellStart"/>
      <w:r>
        <w:t>pein</w:t>
      </w:r>
      <w:proofErr w:type="spellEnd"/>
      <w:r>
        <w:t xml:space="preserve"> der hellen</w:t>
      </w:r>
      <w:r>
        <w:br/>
        <w:t xml:space="preserve">dem </w:t>
      </w:r>
      <w:proofErr w:type="spellStart"/>
      <w:r>
        <w:t>sathan</w:t>
      </w:r>
      <w:proofErr w:type="spellEnd"/>
      <w:r>
        <w:t xml:space="preserve"> und </w:t>
      </w:r>
      <w:proofErr w:type="spellStart"/>
      <w:r>
        <w:t>seinn</w:t>
      </w:r>
      <w:proofErr w:type="spellEnd"/>
      <w:r>
        <w:t xml:space="preserve"> gesellen.</w:t>
      </w:r>
    </w:p>
    <w:p w14:paraId="79A5F039" w14:textId="77777777" w:rsidR="00144456" w:rsidRDefault="00144456" w:rsidP="00144456">
      <w:pPr>
        <w:pStyle w:val="StandardWeb"/>
      </w:pPr>
      <w:proofErr w:type="spellStart"/>
      <w:r>
        <w:t>Hielff</w:t>
      </w:r>
      <w:proofErr w:type="spellEnd"/>
      <w:r>
        <w:t xml:space="preserve"> </w:t>
      </w:r>
      <w:proofErr w:type="spellStart"/>
      <w:r>
        <w:t>Got</w:t>
      </w:r>
      <w:proofErr w:type="spellEnd"/>
      <w:r>
        <w:t xml:space="preserve">, das wir durch diesen </w:t>
      </w:r>
      <w:proofErr w:type="spellStart"/>
      <w:r>
        <w:t>grund</w:t>
      </w:r>
      <w:proofErr w:type="spellEnd"/>
      <w:r>
        <w:br/>
        <w:t xml:space="preserve">den </w:t>
      </w:r>
      <w:proofErr w:type="spellStart"/>
      <w:r>
        <w:t>newen</w:t>
      </w:r>
      <w:proofErr w:type="spellEnd"/>
      <w:r>
        <w:t xml:space="preserve"> und </w:t>
      </w:r>
      <w:proofErr w:type="spellStart"/>
      <w:r>
        <w:t>gnadreichen</w:t>
      </w:r>
      <w:proofErr w:type="spellEnd"/>
      <w:r>
        <w:t xml:space="preserve"> </w:t>
      </w:r>
      <w:proofErr w:type="spellStart"/>
      <w:r>
        <w:t>bund</w:t>
      </w:r>
      <w:proofErr w:type="spellEnd"/>
      <w:r>
        <w:t>,</w:t>
      </w:r>
      <w:r>
        <w:br/>
        <w:t xml:space="preserve">Die summ und </w:t>
      </w:r>
      <w:proofErr w:type="spellStart"/>
      <w:r>
        <w:t>ordnung</w:t>
      </w:r>
      <w:proofErr w:type="spellEnd"/>
      <w:r>
        <w:t xml:space="preserve"> der </w:t>
      </w:r>
      <w:proofErr w:type="spellStart"/>
      <w:r>
        <w:t>warheit</w:t>
      </w:r>
      <w:proofErr w:type="spellEnd"/>
      <w:r>
        <w:t>,</w:t>
      </w:r>
      <w:r>
        <w:br/>
        <w:t xml:space="preserve">gewiss werden deiner </w:t>
      </w:r>
      <w:proofErr w:type="spellStart"/>
      <w:r>
        <w:t>klarheit</w:t>
      </w:r>
      <w:proofErr w:type="spellEnd"/>
      <w:r>
        <w:t xml:space="preserve">! </w:t>
      </w:r>
    </w:p>
    <w:p w14:paraId="6DFDA64D" w14:textId="77777777" w:rsidR="00144456" w:rsidRDefault="00144456" w:rsidP="00144456">
      <w:pPr>
        <w:pStyle w:val="berschrift1"/>
      </w:pPr>
      <w:proofErr w:type="spellStart"/>
      <w:r w:rsidRPr="00B43843">
        <w:t>WIr</w:t>
      </w:r>
      <w:proofErr w:type="spellEnd"/>
      <w:r w:rsidRPr="00B43843">
        <w:t xml:space="preserve"> </w:t>
      </w:r>
      <w:proofErr w:type="spellStart"/>
      <w:r w:rsidRPr="00B43843">
        <w:t>warenn</w:t>
      </w:r>
      <w:proofErr w:type="spellEnd"/>
      <w:r w:rsidRPr="00B43843">
        <w:t xml:space="preserve"> </w:t>
      </w:r>
      <w:proofErr w:type="spellStart"/>
      <w:r w:rsidRPr="00B43843">
        <w:t>inn</w:t>
      </w:r>
      <w:proofErr w:type="spellEnd"/>
      <w:r w:rsidRPr="00B43843">
        <w:t xml:space="preserve"> </w:t>
      </w:r>
      <w:proofErr w:type="spellStart"/>
      <w:r w:rsidRPr="00B43843">
        <w:t>grossem</w:t>
      </w:r>
      <w:proofErr w:type="spellEnd"/>
      <w:r w:rsidRPr="00B43843">
        <w:t xml:space="preserve"> </w:t>
      </w:r>
      <w:proofErr w:type="spellStart"/>
      <w:r w:rsidRPr="00B43843">
        <w:t>leyd</w:t>
      </w:r>
      <w:proofErr w:type="spellEnd"/>
    </w:p>
    <w:p w14:paraId="36E1D1E2" w14:textId="77777777" w:rsidR="00144456" w:rsidRDefault="00144456" w:rsidP="00144456">
      <w:pPr>
        <w:pStyle w:val="StandardWeb"/>
      </w:pPr>
      <w:proofErr w:type="spellStart"/>
      <w:r>
        <w:t>WIr</w:t>
      </w:r>
      <w:proofErr w:type="spellEnd"/>
      <w:r>
        <w:t xml:space="preserve"> </w:t>
      </w:r>
      <w:proofErr w:type="spellStart"/>
      <w:r>
        <w:t>warenn</w:t>
      </w:r>
      <w:proofErr w:type="spellEnd"/>
      <w:r>
        <w:t xml:space="preserve"> </w:t>
      </w:r>
      <w:proofErr w:type="spellStart"/>
      <w:r>
        <w:t>inn</w:t>
      </w:r>
      <w:proofErr w:type="spellEnd"/>
      <w:r>
        <w:t xml:space="preserve"> </w:t>
      </w:r>
      <w:proofErr w:type="spellStart"/>
      <w:r>
        <w:t>grossem</w:t>
      </w:r>
      <w:proofErr w:type="spellEnd"/>
      <w:r>
        <w:t xml:space="preserve"> </w:t>
      </w:r>
      <w:proofErr w:type="spellStart"/>
      <w:r>
        <w:t>leyd</w:t>
      </w:r>
      <w:proofErr w:type="spellEnd"/>
      <w:r>
        <w:br/>
      </w:r>
      <w:proofErr w:type="spellStart"/>
      <w:r>
        <w:t>inn</w:t>
      </w:r>
      <w:proofErr w:type="spellEnd"/>
      <w:r>
        <w:t xml:space="preserve"> Adam all gestorben:</w:t>
      </w:r>
      <w:r>
        <w:br/>
        <w:t xml:space="preserve">Wer hat uns die </w:t>
      </w:r>
      <w:proofErr w:type="spellStart"/>
      <w:r>
        <w:t>seligkeyt</w:t>
      </w:r>
      <w:proofErr w:type="spellEnd"/>
      <w:r>
        <w:br/>
      </w:r>
      <w:proofErr w:type="spellStart"/>
      <w:r>
        <w:t>bey</w:t>
      </w:r>
      <w:proofErr w:type="spellEnd"/>
      <w:r>
        <w:t xml:space="preserve"> Gott wider erworben?</w:t>
      </w:r>
      <w:r>
        <w:br/>
        <w:t>Christus nur alleine,</w:t>
      </w:r>
      <w:r>
        <w:br/>
        <w:t xml:space="preserve">der sich hie </w:t>
      </w:r>
      <w:proofErr w:type="spellStart"/>
      <w:r>
        <w:t>geopffert</w:t>
      </w:r>
      <w:proofErr w:type="spellEnd"/>
      <w:r>
        <w:t xml:space="preserve"> hat</w:t>
      </w:r>
      <w:r>
        <w:br/>
        <w:t xml:space="preserve">für Adams </w:t>
      </w:r>
      <w:proofErr w:type="spellStart"/>
      <w:r>
        <w:t>Sünd</w:t>
      </w:r>
      <w:proofErr w:type="spellEnd"/>
      <w:r>
        <w:t xml:space="preserve"> </w:t>
      </w:r>
      <w:proofErr w:type="spellStart"/>
      <w:r>
        <w:t>inn</w:t>
      </w:r>
      <w:proofErr w:type="spellEnd"/>
      <w:r>
        <w:t xml:space="preserve"> Todt.</w:t>
      </w:r>
      <w:r>
        <w:br/>
      </w:r>
      <w:proofErr w:type="spellStart"/>
      <w:r>
        <w:t>Heyliger</w:t>
      </w:r>
      <w:proofErr w:type="spellEnd"/>
      <w:r>
        <w:t xml:space="preserve"> Herre Gott,</w:t>
      </w:r>
      <w:r>
        <w:br/>
      </w:r>
      <w:proofErr w:type="spellStart"/>
      <w:r>
        <w:t>Heyliger</w:t>
      </w:r>
      <w:proofErr w:type="spellEnd"/>
      <w:r>
        <w:t xml:space="preserve"> </w:t>
      </w:r>
      <w:proofErr w:type="spellStart"/>
      <w:r>
        <w:t>starcker</w:t>
      </w:r>
      <w:proofErr w:type="spellEnd"/>
      <w:r>
        <w:t xml:space="preserve"> Gott,</w:t>
      </w:r>
      <w:r>
        <w:br/>
      </w:r>
      <w:proofErr w:type="spellStart"/>
      <w:r>
        <w:t>Heyliger</w:t>
      </w:r>
      <w:proofErr w:type="spellEnd"/>
      <w:r>
        <w:t xml:space="preserve"> </w:t>
      </w:r>
      <w:proofErr w:type="spellStart"/>
      <w:r>
        <w:t>barmhertziger</w:t>
      </w:r>
      <w:proofErr w:type="spellEnd"/>
      <w:r>
        <w:t xml:space="preserve"> Vater</w:t>
      </w:r>
      <w:r>
        <w:br/>
        <w:t>und ewiger Gott!</w:t>
      </w:r>
      <w:r>
        <w:br/>
      </w:r>
      <w:proofErr w:type="spellStart"/>
      <w:r>
        <w:t>Danck</w:t>
      </w:r>
      <w:proofErr w:type="spellEnd"/>
      <w:r>
        <w:t xml:space="preserve"> </w:t>
      </w:r>
      <w:proofErr w:type="spellStart"/>
      <w:r>
        <w:t>sey</w:t>
      </w:r>
      <w:proofErr w:type="spellEnd"/>
      <w:r>
        <w:t xml:space="preserve"> dir </w:t>
      </w:r>
      <w:proofErr w:type="spellStart"/>
      <w:r>
        <w:t>gesaget</w:t>
      </w:r>
      <w:proofErr w:type="spellEnd"/>
      <w:r>
        <w:t>,</w:t>
      </w:r>
      <w:r>
        <w:br/>
        <w:t xml:space="preserve">das du </w:t>
      </w:r>
      <w:proofErr w:type="spellStart"/>
      <w:r>
        <w:t>auß</w:t>
      </w:r>
      <w:proofErr w:type="spellEnd"/>
      <w:r>
        <w:t xml:space="preserve"> lauter </w:t>
      </w:r>
      <w:proofErr w:type="spellStart"/>
      <w:r>
        <w:t>gnad</w:t>
      </w:r>
      <w:proofErr w:type="spellEnd"/>
      <w:r>
        <w:br/>
        <w:t>für uns hie deinen Son</w:t>
      </w:r>
      <w:r>
        <w:br/>
        <w:t xml:space="preserve">hast lassen </w:t>
      </w:r>
      <w:proofErr w:type="spellStart"/>
      <w:r>
        <w:t>busse</w:t>
      </w:r>
      <w:proofErr w:type="spellEnd"/>
      <w:r>
        <w:t xml:space="preserve"> </w:t>
      </w:r>
      <w:proofErr w:type="spellStart"/>
      <w:r>
        <w:t>thun</w:t>
      </w:r>
      <w:proofErr w:type="spellEnd"/>
      <w:r>
        <w:br/>
        <w:t xml:space="preserve">und uns widerstatten die </w:t>
      </w:r>
      <w:proofErr w:type="spellStart"/>
      <w:r>
        <w:t>verlorne</w:t>
      </w:r>
      <w:proofErr w:type="spellEnd"/>
      <w:r>
        <w:t xml:space="preserve"> </w:t>
      </w:r>
      <w:proofErr w:type="spellStart"/>
      <w:r>
        <w:t>Kron</w:t>
      </w:r>
      <w:proofErr w:type="spellEnd"/>
      <w:r>
        <w:t>.</w:t>
      </w:r>
    </w:p>
    <w:p w14:paraId="103D92F6" w14:textId="77777777" w:rsidR="00144456" w:rsidRDefault="00144456" w:rsidP="00144456">
      <w:pPr>
        <w:pStyle w:val="StandardWeb"/>
      </w:pPr>
      <w:r>
        <w:t xml:space="preserve">Wenn </w:t>
      </w:r>
      <w:proofErr w:type="spellStart"/>
      <w:r>
        <w:t>Sathan</w:t>
      </w:r>
      <w:proofErr w:type="spellEnd"/>
      <w:r>
        <w:t xml:space="preserve">, </w:t>
      </w:r>
      <w:proofErr w:type="spellStart"/>
      <w:r>
        <w:t>welt</w:t>
      </w:r>
      <w:proofErr w:type="spellEnd"/>
      <w:r>
        <w:t xml:space="preserve">, </w:t>
      </w:r>
      <w:proofErr w:type="spellStart"/>
      <w:r>
        <w:t>fleysch</w:t>
      </w:r>
      <w:proofErr w:type="spellEnd"/>
      <w:r>
        <w:t xml:space="preserve"> und </w:t>
      </w:r>
      <w:proofErr w:type="spellStart"/>
      <w:r>
        <w:t>blut</w:t>
      </w:r>
      <w:proofErr w:type="spellEnd"/>
      <w:r>
        <w:br/>
        <w:t xml:space="preserve">uns an der </w:t>
      </w:r>
      <w:proofErr w:type="spellStart"/>
      <w:r>
        <w:t>seel</w:t>
      </w:r>
      <w:proofErr w:type="spellEnd"/>
      <w:r>
        <w:t xml:space="preserve"> </w:t>
      </w:r>
      <w:proofErr w:type="spellStart"/>
      <w:r>
        <w:t>wil</w:t>
      </w:r>
      <w:proofErr w:type="spellEnd"/>
      <w:r>
        <w:t xml:space="preserve"> </w:t>
      </w:r>
      <w:proofErr w:type="spellStart"/>
      <w:r>
        <w:t>tödten</w:t>
      </w:r>
      <w:proofErr w:type="spellEnd"/>
      <w:r>
        <w:t>,</w:t>
      </w:r>
      <w:r>
        <w:br/>
        <w:t xml:space="preserve">Wer ist, der uns </w:t>
      </w:r>
      <w:proofErr w:type="spellStart"/>
      <w:r>
        <w:t>hülffe</w:t>
      </w:r>
      <w:proofErr w:type="spellEnd"/>
      <w:r>
        <w:t xml:space="preserve"> </w:t>
      </w:r>
      <w:proofErr w:type="spellStart"/>
      <w:r>
        <w:t>thut</w:t>
      </w:r>
      <w:proofErr w:type="spellEnd"/>
      <w:r>
        <w:br/>
      </w:r>
      <w:proofErr w:type="spellStart"/>
      <w:r>
        <w:t>inn</w:t>
      </w:r>
      <w:proofErr w:type="spellEnd"/>
      <w:r>
        <w:t xml:space="preserve"> solchen </w:t>
      </w:r>
      <w:proofErr w:type="spellStart"/>
      <w:r>
        <w:t>grossen</w:t>
      </w:r>
      <w:proofErr w:type="spellEnd"/>
      <w:r>
        <w:t xml:space="preserve"> </w:t>
      </w:r>
      <w:proofErr w:type="spellStart"/>
      <w:r>
        <w:t>nöten</w:t>
      </w:r>
      <w:proofErr w:type="spellEnd"/>
      <w:r>
        <w:t>?</w:t>
      </w:r>
      <w:r>
        <w:br/>
        <w:t>Christus nur alleine,</w:t>
      </w:r>
      <w:r>
        <w:br/>
        <w:t xml:space="preserve">der sie </w:t>
      </w:r>
      <w:proofErr w:type="spellStart"/>
      <w:r>
        <w:t>uberwunden</w:t>
      </w:r>
      <w:proofErr w:type="spellEnd"/>
      <w:r>
        <w:t xml:space="preserve"> hat</w:t>
      </w:r>
      <w:r>
        <w:br/>
        <w:t>und nu herrschet mit Gott.</w:t>
      </w:r>
      <w:r>
        <w:br/>
      </w:r>
      <w:proofErr w:type="spellStart"/>
      <w:r>
        <w:t>Heyliger</w:t>
      </w:r>
      <w:proofErr w:type="spellEnd"/>
      <w:r>
        <w:t xml:space="preserve"> Herre Gott,</w:t>
      </w:r>
      <w:r>
        <w:br/>
      </w:r>
      <w:proofErr w:type="spellStart"/>
      <w:r>
        <w:t>Heyliger</w:t>
      </w:r>
      <w:proofErr w:type="spellEnd"/>
      <w:r>
        <w:t xml:space="preserve"> </w:t>
      </w:r>
      <w:proofErr w:type="spellStart"/>
      <w:r>
        <w:t>starcker</w:t>
      </w:r>
      <w:proofErr w:type="spellEnd"/>
      <w:r>
        <w:t xml:space="preserve"> Gott,</w:t>
      </w:r>
      <w:r>
        <w:br/>
      </w:r>
      <w:proofErr w:type="spellStart"/>
      <w:r>
        <w:t>Heyliger</w:t>
      </w:r>
      <w:proofErr w:type="spellEnd"/>
      <w:r>
        <w:t xml:space="preserve"> </w:t>
      </w:r>
      <w:proofErr w:type="spellStart"/>
      <w:r>
        <w:t>barmhertziger</w:t>
      </w:r>
      <w:proofErr w:type="spellEnd"/>
      <w:r>
        <w:t xml:space="preserve"> Vater</w:t>
      </w:r>
      <w:r>
        <w:br/>
        <w:t>und ewiger Gott!</w:t>
      </w:r>
      <w:r>
        <w:br/>
      </w:r>
      <w:proofErr w:type="spellStart"/>
      <w:r>
        <w:t>Hilff</w:t>
      </w:r>
      <w:proofErr w:type="spellEnd"/>
      <w:r>
        <w:t xml:space="preserve">, das wir dich </w:t>
      </w:r>
      <w:proofErr w:type="spellStart"/>
      <w:r>
        <w:t>preysen</w:t>
      </w:r>
      <w:proofErr w:type="spellEnd"/>
      <w:r>
        <w:br/>
        <w:t xml:space="preserve">mit </w:t>
      </w:r>
      <w:proofErr w:type="spellStart"/>
      <w:r>
        <w:t>hertzen</w:t>
      </w:r>
      <w:proofErr w:type="spellEnd"/>
      <w:r>
        <w:t xml:space="preserve">, </w:t>
      </w:r>
      <w:proofErr w:type="spellStart"/>
      <w:r>
        <w:t>mund</w:t>
      </w:r>
      <w:proofErr w:type="spellEnd"/>
      <w:r>
        <w:t xml:space="preserve"> und </w:t>
      </w:r>
      <w:proofErr w:type="spellStart"/>
      <w:r>
        <w:t>that</w:t>
      </w:r>
      <w:proofErr w:type="spellEnd"/>
      <w:r>
        <w:t>,</w:t>
      </w:r>
      <w:r>
        <w:br/>
      </w:r>
      <w:proofErr w:type="spellStart"/>
      <w:r>
        <w:t>inn</w:t>
      </w:r>
      <w:proofErr w:type="spellEnd"/>
      <w:r>
        <w:t xml:space="preserve"> Christo, </w:t>
      </w:r>
      <w:proofErr w:type="spellStart"/>
      <w:r>
        <w:t>deynem</w:t>
      </w:r>
      <w:proofErr w:type="spellEnd"/>
      <w:r>
        <w:t xml:space="preserve"> Son,</w:t>
      </w:r>
      <w:r>
        <w:br/>
      </w:r>
      <w:proofErr w:type="spellStart"/>
      <w:r>
        <w:t>allzeyt</w:t>
      </w:r>
      <w:proofErr w:type="spellEnd"/>
      <w:r>
        <w:t xml:space="preserve"> </w:t>
      </w:r>
      <w:proofErr w:type="spellStart"/>
      <w:r>
        <w:t>deinn</w:t>
      </w:r>
      <w:proofErr w:type="spellEnd"/>
      <w:r>
        <w:t xml:space="preserve"> willen </w:t>
      </w:r>
      <w:proofErr w:type="spellStart"/>
      <w:r>
        <w:t>thun</w:t>
      </w:r>
      <w:proofErr w:type="spellEnd"/>
      <w:r>
        <w:br/>
        <w:t xml:space="preserve">und </w:t>
      </w:r>
      <w:proofErr w:type="spellStart"/>
      <w:r>
        <w:t>ördentlich</w:t>
      </w:r>
      <w:proofErr w:type="spellEnd"/>
      <w:r>
        <w:t xml:space="preserve"> </w:t>
      </w:r>
      <w:proofErr w:type="spellStart"/>
      <w:r>
        <w:t>kempffen</w:t>
      </w:r>
      <w:proofErr w:type="spellEnd"/>
      <w:r>
        <w:t xml:space="preserve"> nach des </w:t>
      </w:r>
      <w:proofErr w:type="spellStart"/>
      <w:r>
        <w:t>lebens</w:t>
      </w:r>
      <w:proofErr w:type="spellEnd"/>
      <w:r>
        <w:t xml:space="preserve"> </w:t>
      </w:r>
      <w:proofErr w:type="spellStart"/>
      <w:r>
        <w:t>kron</w:t>
      </w:r>
      <w:proofErr w:type="spellEnd"/>
      <w:r>
        <w:t>.</w:t>
      </w:r>
    </w:p>
    <w:p w14:paraId="253BA243" w14:textId="77777777" w:rsidR="00144456" w:rsidRDefault="00144456" w:rsidP="00144456">
      <w:pPr>
        <w:pStyle w:val="StandardWeb"/>
      </w:pPr>
      <w:r>
        <w:t xml:space="preserve">Wenn uns </w:t>
      </w:r>
      <w:proofErr w:type="spellStart"/>
      <w:r>
        <w:t>wil</w:t>
      </w:r>
      <w:proofErr w:type="spellEnd"/>
      <w:r>
        <w:t xml:space="preserve"> der </w:t>
      </w:r>
      <w:proofErr w:type="spellStart"/>
      <w:r>
        <w:t>Antichryst</w:t>
      </w:r>
      <w:proofErr w:type="spellEnd"/>
      <w:r>
        <w:br/>
        <w:t xml:space="preserve">zu seinem </w:t>
      </w:r>
      <w:proofErr w:type="spellStart"/>
      <w:r>
        <w:t>irrthumb</w:t>
      </w:r>
      <w:proofErr w:type="spellEnd"/>
      <w:r>
        <w:t xml:space="preserve"> zwingen,</w:t>
      </w:r>
      <w:r>
        <w:br/>
        <w:t xml:space="preserve">Wer machts, </w:t>
      </w:r>
      <w:proofErr w:type="spellStart"/>
      <w:r>
        <w:t>dz</w:t>
      </w:r>
      <w:proofErr w:type="spellEnd"/>
      <w:r>
        <w:t xml:space="preserve"> wir seiner </w:t>
      </w:r>
      <w:proofErr w:type="spellStart"/>
      <w:r>
        <w:t>gifft</w:t>
      </w:r>
      <w:proofErr w:type="spellEnd"/>
      <w:r>
        <w:br/>
        <w:t xml:space="preserve">nicht zur </w:t>
      </w:r>
      <w:proofErr w:type="spellStart"/>
      <w:r>
        <w:t>verdamniß</w:t>
      </w:r>
      <w:proofErr w:type="spellEnd"/>
      <w:r>
        <w:t xml:space="preserve"> schlingen?</w:t>
      </w:r>
      <w:r>
        <w:br/>
        <w:t>Christus nur alleine,</w:t>
      </w:r>
      <w:r>
        <w:br/>
        <w:t xml:space="preserve">der uns seine form und </w:t>
      </w:r>
      <w:proofErr w:type="spellStart"/>
      <w:r>
        <w:t>art</w:t>
      </w:r>
      <w:proofErr w:type="spellEnd"/>
      <w:r>
        <w:br/>
        <w:t xml:space="preserve">durch </w:t>
      </w:r>
      <w:proofErr w:type="spellStart"/>
      <w:r>
        <w:t>seyn</w:t>
      </w:r>
      <w:proofErr w:type="spellEnd"/>
      <w:r>
        <w:t xml:space="preserve"> Wort offenbart.</w:t>
      </w:r>
      <w:r>
        <w:br/>
      </w:r>
      <w:proofErr w:type="spellStart"/>
      <w:r>
        <w:t>Heyliger</w:t>
      </w:r>
      <w:proofErr w:type="spellEnd"/>
      <w:r>
        <w:t xml:space="preserve"> Herre Gott,</w:t>
      </w:r>
      <w:r>
        <w:br/>
      </w:r>
      <w:proofErr w:type="spellStart"/>
      <w:r>
        <w:t>Heyliger</w:t>
      </w:r>
      <w:proofErr w:type="spellEnd"/>
      <w:r>
        <w:t xml:space="preserve"> </w:t>
      </w:r>
      <w:proofErr w:type="spellStart"/>
      <w:r>
        <w:t>starcker</w:t>
      </w:r>
      <w:proofErr w:type="spellEnd"/>
      <w:r>
        <w:t xml:space="preserve"> Gott,</w:t>
      </w:r>
      <w:r>
        <w:br/>
      </w:r>
      <w:proofErr w:type="spellStart"/>
      <w:r>
        <w:t>Heyliger</w:t>
      </w:r>
      <w:proofErr w:type="spellEnd"/>
      <w:r>
        <w:t xml:space="preserve"> </w:t>
      </w:r>
      <w:proofErr w:type="spellStart"/>
      <w:r>
        <w:t>barmhertziger</w:t>
      </w:r>
      <w:proofErr w:type="spellEnd"/>
      <w:r>
        <w:t xml:space="preserve"> Vater</w:t>
      </w:r>
      <w:r>
        <w:br/>
        <w:t>und ewiger Gott!</w:t>
      </w:r>
      <w:r>
        <w:br/>
      </w:r>
      <w:proofErr w:type="spellStart"/>
      <w:r>
        <w:t>Hilff</w:t>
      </w:r>
      <w:proofErr w:type="spellEnd"/>
      <w:r>
        <w:t xml:space="preserve">, das wir </w:t>
      </w:r>
      <w:proofErr w:type="spellStart"/>
      <w:r>
        <w:t>zunemen</w:t>
      </w:r>
      <w:proofErr w:type="spellEnd"/>
      <w:r>
        <w:br/>
        <w:t xml:space="preserve">und </w:t>
      </w:r>
      <w:proofErr w:type="spellStart"/>
      <w:r>
        <w:t>bleyben</w:t>
      </w:r>
      <w:proofErr w:type="spellEnd"/>
      <w:r>
        <w:t xml:space="preserve"> </w:t>
      </w:r>
      <w:proofErr w:type="spellStart"/>
      <w:r>
        <w:t>inn</w:t>
      </w:r>
      <w:proofErr w:type="spellEnd"/>
      <w:r>
        <w:t xml:space="preserve"> der </w:t>
      </w:r>
      <w:proofErr w:type="spellStart"/>
      <w:r>
        <w:t>gnad</w:t>
      </w:r>
      <w:proofErr w:type="spellEnd"/>
      <w:r>
        <w:t>,</w:t>
      </w:r>
      <w:r>
        <w:br/>
        <w:t xml:space="preserve">das uns nicht dieser </w:t>
      </w:r>
      <w:proofErr w:type="spellStart"/>
      <w:r>
        <w:t>trach</w:t>
      </w:r>
      <w:proofErr w:type="spellEnd"/>
      <w:r>
        <w:br/>
        <w:t xml:space="preserve">zu </w:t>
      </w:r>
      <w:proofErr w:type="spellStart"/>
      <w:r>
        <w:t>sünden</w:t>
      </w:r>
      <w:proofErr w:type="spellEnd"/>
      <w:r>
        <w:t xml:space="preserve"> verursach</w:t>
      </w:r>
      <w:r>
        <w:br/>
        <w:t xml:space="preserve">und in </w:t>
      </w:r>
      <w:proofErr w:type="spellStart"/>
      <w:r>
        <w:t>deym</w:t>
      </w:r>
      <w:proofErr w:type="spellEnd"/>
      <w:r>
        <w:t xml:space="preserve"> </w:t>
      </w:r>
      <w:proofErr w:type="spellStart"/>
      <w:r>
        <w:t>erkenntniß</w:t>
      </w:r>
      <w:proofErr w:type="spellEnd"/>
      <w:r>
        <w:t xml:space="preserve"> lehr und </w:t>
      </w:r>
      <w:proofErr w:type="spellStart"/>
      <w:r>
        <w:t>krafftloß</w:t>
      </w:r>
      <w:proofErr w:type="spellEnd"/>
      <w:r>
        <w:t xml:space="preserve"> mach.</w:t>
      </w:r>
    </w:p>
    <w:p w14:paraId="7BCCB556" w14:textId="77777777" w:rsidR="00144456" w:rsidRDefault="00144456" w:rsidP="00144456">
      <w:pPr>
        <w:pStyle w:val="StandardWeb"/>
      </w:pPr>
      <w:r>
        <w:t xml:space="preserve">Wes ist </w:t>
      </w:r>
      <w:proofErr w:type="spellStart"/>
      <w:r>
        <w:t>Himel</w:t>
      </w:r>
      <w:proofErr w:type="spellEnd"/>
      <w:r>
        <w:t xml:space="preserve">, </w:t>
      </w:r>
      <w:proofErr w:type="spellStart"/>
      <w:r>
        <w:t>erd</w:t>
      </w:r>
      <w:proofErr w:type="spellEnd"/>
      <w:r>
        <w:t xml:space="preserve"> und </w:t>
      </w:r>
      <w:proofErr w:type="spellStart"/>
      <w:r>
        <w:t>meer</w:t>
      </w:r>
      <w:proofErr w:type="spellEnd"/>
      <w:r>
        <w:br/>
        <w:t>und wem ist nichts verborgen?</w:t>
      </w:r>
      <w:r>
        <w:br/>
        <w:t xml:space="preserve">Wem </w:t>
      </w:r>
      <w:proofErr w:type="spellStart"/>
      <w:r>
        <w:t>gebürt</w:t>
      </w:r>
      <w:proofErr w:type="spellEnd"/>
      <w:r>
        <w:t xml:space="preserve"> </w:t>
      </w:r>
      <w:proofErr w:type="spellStart"/>
      <w:r>
        <w:t>preyß</w:t>
      </w:r>
      <w:proofErr w:type="spellEnd"/>
      <w:r>
        <w:t>, lob und ehr</w:t>
      </w:r>
      <w:r>
        <w:br/>
        <w:t xml:space="preserve">und wer </w:t>
      </w:r>
      <w:proofErr w:type="spellStart"/>
      <w:r>
        <w:t>kan</w:t>
      </w:r>
      <w:proofErr w:type="spellEnd"/>
      <w:r>
        <w:t xml:space="preserve"> uns versorgen?</w:t>
      </w:r>
      <w:r>
        <w:br/>
        <w:t>Nur der Herr alleine,</w:t>
      </w:r>
      <w:r>
        <w:br/>
        <w:t xml:space="preserve">der ein Gott von </w:t>
      </w:r>
      <w:proofErr w:type="spellStart"/>
      <w:r>
        <w:t>ewigkeyt</w:t>
      </w:r>
      <w:proofErr w:type="spellEnd"/>
      <w:r>
        <w:br/>
        <w:t xml:space="preserve">ist in </w:t>
      </w:r>
      <w:proofErr w:type="spellStart"/>
      <w:r>
        <w:t>Dreyfaltigkeyt</w:t>
      </w:r>
      <w:proofErr w:type="spellEnd"/>
      <w:r>
        <w:t xml:space="preserve">. </w:t>
      </w:r>
      <w:proofErr w:type="spellStart"/>
      <w:r>
        <w:t>Heyliger</w:t>
      </w:r>
      <w:proofErr w:type="spellEnd"/>
      <w:r>
        <w:t xml:space="preserve"> Herre Gott,</w:t>
      </w:r>
      <w:r>
        <w:br/>
      </w:r>
      <w:proofErr w:type="spellStart"/>
      <w:r>
        <w:t>Heyliger</w:t>
      </w:r>
      <w:proofErr w:type="spellEnd"/>
      <w:r>
        <w:t xml:space="preserve"> </w:t>
      </w:r>
      <w:proofErr w:type="spellStart"/>
      <w:r>
        <w:t>starcker</w:t>
      </w:r>
      <w:proofErr w:type="spellEnd"/>
      <w:r>
        <w:t xml:space="preserve"> Gott,</w:t>
      </w:r>
      <w:r>
        <w:br/>
      </w:r>
      <w:proofErr w:type="spellStart"/>
      <w:r>
        <w:t>Heyliger</w:t>
      </w:r>
      <w:proofErr w:type="spellEnd"/>
      <w:r>
        <w:t xml:space="preserve">, </w:t>
      </w:r>
      <w:proofErr w:type="spellStart"/>
      <w:r>
        <w:t>Allmechtiger</w:t>
      </w:r>
      <w:proofErr w:type="spellEnd"/>
      <w:r>
        <w:t xml:space="preserve">, </w:t>
      </w:r>
      <w:proofErr w:type="spellStart"/>
      <w:r>
        <w:t>weyser</w:t>
      </w:r>
      <w:proofErr w:type="spellEnd"/>
      <w:r>
        <w:br/>
        <w:t>und gütiger Gott!</w:t>
      </w:r>
      <w:r>
        <w:br/>
      </w:r>
      <w:proofErr w:type="spellStart"/>
      <w:r>
        <w:t>Sey</w:t>
      </w:r>
      <w:proofErr w:type="spellEnd"/>
      <w:r>
        <w:t xml:space="preserve"> unser </w:t>
      </w:r>
      <w:proofErr w:type="spellStart"/>
      <w:r>
        <w:t>beschützer</w:t>
      </w:r>
      <w:proofErr w:type="spellEnd"/>
      <w:r>
        <w:br/>
      </w:r>
      <w:proofErr w:type="spellStart"/>
      <w:r>
        <w:t>inn</w:t>
      </w:r>
      <w:proofErr w:type="spellEnd"/>
      <w:r>
        <w:t xml:space="preserve"> aller angst und not!</w:t>
      </w:r>
      <w:r>
        <w:br/>
        <w:t xml:space="preserve">o König aller </w:t>
      </w:r>
      <w:proofErr w:type="spellStart"/>
      <w:r>
        <w:t>heer</w:t>
      </w:r>
      <w:proofErr w:type="spellEnd"/>
      <w:r>
        <w:t>,</w:t>
      </w:r>
      <w:r>
        <w:br/>
        <w:t xml:space="preserve">dir </w:t>
      </w:r>
      <w:proofErr w:type="spellStart"/>
      <w:r>
        <w:t>sey</w:t>
      </w:r>
      <w:proofErr w:type="spellEnd"/>
      <w:r>
        <w:t xml:space="preserve"> </w:t>
      </w:r>
      <w:proofErr w:type="spellStart"/>
      <w:r>
        <w:t>preyß</w:t>
      </w:r>
      <w:proofErr w:type="spellEnd"/>
      <w:r>
        <w:t>, lob und ehr</w:t>
      </w:r>
      <w:r>
        <w:br/>
        <w:t xml:space="preserve">im </w:t>
      </w:r>
      <w:proofErr w:type="spellStart"/>
      <w:r>
        <w:t>Himel</w:t>
      </w:r>
      <w:proofErr w:type="spellEnd"/>
      <w:r>
        <w:t xml:space="preserve"> und erden nu und </w:t>
      </w:r>
      <w:proofErr w:type="spellStart"/>
      <w:r>
        <w:t>immermer</w:t>
      </w:r>
      <w:proofErr w:type="spellEnd"/>
      <w:r>
        <w:t>.</w:t>
      </w:r>
    </w:p>
    <w:p w14:paraId="77558BA4" w14:textId="77777777" w:rsidR="00144456" w:rsidRDefault="00144456" w:rsidP="00144456">
      <w:pPr>
        <w:pStyle w:val="berschrift1"/>
      </w:pPr>
      <w:r>
        <w:rPr>
          <w:rStyle w:val="Fett"/>
        </w:rPr>
        <w:t>Wir waren in großem Leid (modernisiert)</w:t>
      </w:r>
    </w:p>
    <w:p w14:paraId="27DB05E5" w14:textId="77777777" w:rsidR="00144456" w:rsidRDefault="00144456" w:rsidP="00144456">
      <w:pPr>
        <w:pStyle w:val="StandardWeb"/>
      </w:pPr>
      <w:r>
        <w:t>1.) Wir waren in großem Leid</w:t>
      </w:r>
      <w:r>
        <w:br/>
        <w:t>In Adam all gestorben.</w:t>
      </w:r>
      <w:r>
        <w:br/>
        <w:t>Wer hat uns die Seligkeit</w:t>
      </w:r>
      <w:r>
        <w:br/>
        <w:t>Bei Gott wieder erworben?</w:t>
      </w:r>
      <w:r>
        <w:br/>
        <w:t>Christus nur alleine,</w:t>
      </w:r>
      <w:r>
        <w:br/>
        <w:t>Der sich hie geopfert hat</w:t>
      </w:r>
      <w:r>
        <w:br/>
        <w:t xml:space="preserve">Für Adams </w:t>
      </w:r>
      <w:proofErr w:type="spellStart"/>
      <w:r>
        <w:t>Sünd</w:t>
      </w:r>
      <w:proofErr w:type="spellEnd"/>
      <w:r>
        <w:t>‘ und Tod.</w:t>
      </w:r>
      <w:r>
        <w:br/>
        <w:t>Heiliger Herre Gott.</w:t>
      </w:r>
      <w:r>
        <w:br/>
        <w:t>Heiliger, starker Gott,</w:t>
      </w:r>
      <w:r>
        <w:br/>
        <w:t>Heiliger, barmherziger Vater</w:t>
      </w:r>
      <w:r>
        <w:br/>
        <w:t>Und ewiger Gott!</w:t>
      </w:r>
      <w:r>
        <w:br/>
        <w:t xml:space="preserve">Dank sei dir </w:t>
      </w:r>
      <w:proofErr w:type="spellStart"/>
      <w:r>
        <w:t>gesaget</w:t>
      </w:r>
      <w:proofErr w:type="spellEnd"/>
      <w:r>
        <w:t>,</w:t>
      </w:r>
      <w:r>
        <w:br/>
        <w:t>Dass du aus lauter Gnad‘</w:t>
      </w:r>
      <w:r>
        <w:br/>
        <w:t>Für uns hie deinen Sohn</w:t>
      </w:r>
      <w:r>
        <w:br/>
        <w:t>Hast lassen Buße tun</w:t>
      </w:r>
      <w:r>
        <w:br/>
        <w:t xml:space="preserve">Und uns </w:t>
      </w:r>
      <w:proofErr w:type="spellStart"/>
      <w:r>
        <w:t>wied’rerstatten</w:t>
      </w:r>
      <w:proofErr w:type="spellEnd"/>
      <w:r>
        <w:t xml:space="preserve"> die </w:t>
      </w:r>
      <w:proofErr w:type="spellStart"/>
      <w:r>
        <w:t>verlorne</w:t>
      </w:r>
      <w:proofErr w:type="spellEnd"/>
      <w:r>
        <w:t xml:space="preserve"> </w:t>
      </w:r>
      <w:proofErr w:type="spellStart"/>
      <w:r>
        <w:t>Kron</w:t>
      </w:r>
      <w:proofErr w:type="spellEnd"/>
      <w:r>
        <w:t>.</w:t>
      </w:r>
    </w:p>
    <w:p w14:paraId="187DEAA6" w14:textId="77777777" w:rsidR="00144456" w:rsidRDefault="00144456" w:rsidP="00144456">
      <w:pPr>
        <w:pStyle w:val="StandardWeb"/>
      </w:pPr>
      <w:r>
        <w:t>2.) Wenn Satan, Welt, Fleisch und Blut</w:t>
      </w:r>
      <w:r>
        <w:br/>
        <w:t>Uns an der Seel‘ will töten,</w:t>
      </w:r>
      <w:r>
        <w:br/>
        <w:t>Wer ist’s, der uns Hilfe tut</w:t>
      </w:r>
      <w:r>
        <w:br/>
        <w:t>In solchen großen Nöten?</w:t>
      </w:r>
      <w:r>
        <w:br/>
        <w:t>Christus nur alleine,</w:t>
      </w:r>
      <w:r>
        <w:br/>
        <w:t>Der sie überwunden hat</w:t>
      </w:r>
      <w:r>
        <w:br/>
        <w:t>Und nun herrschet mit Gott.</w:t>
      </w:r>
      <w:r>
        <w:br/>
        <w:t>Heiliger Herre Gott.</w:t>
      </w:r>
      <w:r>
        <w:br/>
        <w:t>Heiliger, starker Gott,</w:t>
      </w:r>
      <w:r>
        <w:br/>
        <w:t>Heiliger, barmherziger Vater</w:t>
      </w:r>
      <w:r>
        <w:br/>
        <w:t>Und ewiger Gott!</w:t>
      </w:r>
      <w:r>
        <w:br/>
        <w:t>Hilf, dass wir dich preisen</w:t>
      </w:r>
      <w:r>
        <w:br/>
        <w:t>Mit Herzen, Mund und Tat,</w:t>
      </w:r>
      <w:r>
        <w:br/>
        <w:t>In Christo, deinem Sohn,</w:t>
      </w:r>
      <w:r>
        <w:br/>
        <w:t xml:space="preserve">Allzeit </w:t>
      </w:r>
      <w:proofErr w:type="spellStart"/>
      <w:r>
        <w:t>dein’n</w:t>
      </w:r>
      <w:proofErr w:type="spellEnd"/>
      <w:r>
        <w:t xml:space="preserve"> Willen tun</w:t>
      </w:r>
      <w:r>
        <w:br/>
        <w:t xml:space="preserve">Und ordentlich kämpfen nach des Lebens </w:t>
      </w:r>
      <w:proofErr w:type="spellStart"/>
      <w:r>
        <w:t>Kron</w:t>
      </w:r>
      <w:proofErr w:type="spellEnd"/>
      <w:r>
        <w:t>‘.</w:t>
      </w:r>
    </w:p>
    <w:p w14:paraId="319FAE95" w14:textId="77777777" w:rsidR="00144456" w:rsidRDefault="00144456" w:rsidP="00144456">
      <w:pPr>
        <w:pStyle w:val="StandardWeb"/>
      </w:pPr>
      <w:r>
        <w:t>3.) Wenn uns will der Antichrist</w:t>
      </w:r>
      <w:r>
        <w:br/>
        <w:t>Zu seinem Irrtum zwingen,</w:t>
      </w:r>
      <w:r>
        <w:br/>
        <w:t>wer macht’s, dass wir seinen Gift</w:t>
      </w:r>
      <w:r>
        <w:br/>
        <w:t>Nicht zur Verdammnis schlingen?</w:t>
      </w:r>
      <w:r>
        <w:br/>
        <w:t>Christus nur alleine,</w:t>
      </w:r>
      <w:r>
        <w:br/>
        <w:t>Der uns sein Wort offenbart.</w:t>
      </w:r>
      <w:r>
        <w:br/>
        <w:t>Heiliger Herre Gott.</w:t>
      </w:r>
      <w:r>
        <w:br/>
        <w:t>Heiliger, starker Gott,</w:t>
      </w:r>
      <w:r>
        <w:br/>
        <w:t>Heiliger, barmherziger Vater</w:t>
      </w:r>
      <w:r>
        <w:br/>
        <w:t>Und ewiger Gott!</w:t>
      </w:r>
      <w:r>
        <w:br/>
        <w:t>Hilf, dass wir zunehmen</w:t>
      </w:r>
      <w:r>
        <w:br/>
        <w:t>Und bleiben in der Gnad‘,</w:t>
      </w:r>
      <w:r>
        <w:br/>
        <w:t>Dass uns nicht dieser Drach‘</w:t>
      </w:r>
      <w:r>
        <w:br/>
        <w:t>Zu Sünden verursach‘</w:t>
      </w:r>
      <w:r>
        <w:br/>
        <w:t xml:space="preserve">Und in </w:t>
      </w:r>
      <w:proofErr w:type="spellStart"/>
      <w:r>
        <w:t>dein’m</w:t>
      </w:r>
      <w:proofErr w:type="spellEnd"/>
      <w:r>
        <w:t xml:space="preserve"> Erkenntnis leer und kraftlos mach!</w:t>
      </w:r>
    </w:p>
    <w:p w14:paraId="55F96085" w14:textId="77777777" w:rsidR="00144456" w:rsidRDefault="00144456" w:rsidP="00144456">
      <w:pPr>
        <w:pStyle w:val="StandardWeb"/>
      </w:pPr>
      <w:r>
        <w:t xml:space="preserve">4.) Wess‘ ist Himmels, </w:t>
      </w:r>
      <w:proofErr w:type="spellStart"/>
      <w:r>
        <w:t>Erd</w:t>
      </w:r>
      <w:proofErr w:type="spellEnd"/>
      <w:r>
        <w:t xml:space="preserve"> und Meer</w:t>
      </w:r>
      <w:r>
        <w:br/>
        <w:t>und wem ist nichts verborgen?</w:t>
      </w:r>
      <w:r>
        <w:br/>
        <w:t>Wem gebührt Preis, Lob und Ehr‘</w:t>
      </w:r>
      <w:r>
        <w:br/>
        <w:t>Und wer kann uns versorgen?</w:t>
      </w:r>
      <w:r>
        <w:br/>
        <w:t>Nur der Herr alleine,</w:t>
      </w:r>
      <w:r>
        <w:br/>
        <w:t>Der ein Gott von Ewigkeit</w:t>
      </w:r>
      <w:r>
        <w:br/>
        <w:t>Ist in Dreifaltigkeit.</w:t>
      </w:r>
      <w:r>
        <w:br/>
        <w:t>Heiliger Herre Gott.</w:t>
      </w:r>
      <w:r>
        <w:br/>
        <w:t>Heiliger, starker Gott,</w:t>
      </w:r>
      <w:r>
        <w:br/>
        <w:t>Heiliger, allmächtiger, weiser</w:t>
      </w:r>
      <w:r>
        <w:br/>
        <w:t>Und gütiger Gott!</w:t>
      </w:r>
      <w:r>
        <w:br/>
        <w:t>Sei unser Beschützer</w:t>
      </w:r>
      <w:r>
        <w:br/>
        <w:t>In aller Angst und Not!</w:t>
      </w:r>
      <w:r>
        <w:br/>
        <w:t>O König aller Heer‘,</w:t>
      </w:r>
      <w:r>
        <w:br/>
        <w:t>Dir sei Preis, Lob und Ehr‘</w:t>
      </w:r>
      <w:r>
        <w:br/>
        <w:t>Im Himmel und Erden nun und immer mehr!</w:t>
      </w:r>
    </w:p>
    <w:p w14:paraId="23883D38" w14:textId="77777777" w:rsidR="00144456" w:rsidRDefault="00144456">
      <w:pPr>
        <w:spacing w:after="0" w:line="240" w:lineRule="auto"/>
      </w:pPr>
    </w:p>
    <w:p w14:paraId="5086B02A" w14:textId="4C52E782" w:rsidR="00BD71A4" w:rsidRDefault="00BD71A4">
      <w:pPr>
        <w:spacing w:after="0" w:line="240" w:lineRule="auto"/>
        <w:rPr>
          <w:rFonts w:eastAsia="Times New Roman"/>
          <w:b/>
          <w:bCs/>
          <w:color w:val="000000"/>
          <w:kern w:val="36"/>
          <w:sz w:val="36"/>
          <w:szCs w:val="48"/>
          <w:lang w:eastAsia="de-DE"/>
        </w:rPr>
      </w:pPr>
      <w:r>
        <w:br w:type="page"/>
      </w:r>
    </w:p>
    <w:p w14:paraId="5A211F83" w14:textId="77777777" w:rsidR="00D5498D" w:rsidRPr="00D5498D" w:rsidRDefault="00D5498D" w:rsidP="008E63BE">
      <w:pPr>
        <w:pStyle w:val="berschrift1"/>
      </w:pPr>
      <w:r w:rsidRPr="00D5498D">
        <w:t>Quellen:</w:t>
      </w:r>
    </w:p>
    <w:p w14:paraId="43C2BFC7"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B928DD">
        <w:rPr>
          <w:rFonts w:eastAsia="Times New Roman"/>
          <w:color w:val="000000"/>
          <w:szCs w:val="24"/>
          <w:lang w:eastAsia="de-DE"/>
        </w:rPr>
        <w:t>August 2022</w:t>
      </w:r>
      <w:r w:rsidR="00BD71A4">
        <w:rPr>
          <w:rFonts w:eastAsia="Times New Roman"/>
          <w:color w:val="000000"/>
          <w:szCs w:val="24"/>
          <w:lang w:eastAsia="de-DE"/>
        </w:rPr>
        <w:t xml:space="preserve">, und den dazugehörigen Seiten entnommen. Diese Seiten sind: </w:t>
      </w:r>
    </w:p>
    <w:p w14:paraId="2144114F" w14:textId="77777777" w:rsidR="00BD71A4" w:rsidRDefault="00000000"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4B58B946" w14:textId="77777777" w:rsidR="00BD71A4" w:rsidRDefault="00000000" w:rsidP="00BD71A4">
      <w:pPr>
        <w:spacing w:before="100" w:beforeAutospacing="1" w:after="119" w:line="240" w:lineRule="auto"/>
        <w:rPr>
          <w:rFonts w:eastAsia="Times New Roman"/>
          <w:color w:val="000000"/>
          <w:szCs w:val="24"/>
          <w:lang w:eastAsia="de-DE"/>
        </w:rPr>
      </w:pPr>
      <w:hyperlink r:id="rId10" w:history="1">
        <w:r w:rsidR="00BD71A4">
          <w:rPr>
            <w:rFonts w:eastAsia="Times New Roman"/>
            <w:color w:val="0000FF"/>
            <w:szCs w:val="24"/>
            <w:u w:val="single"/>
            <w:lang w:eastAsia="de-DE"/>
          </w:rPr>
          <w:t>Briefe der Reformationszeit</w:t>
        </w:r>
      </w:hyperlink>
    </w:p>
    <w:p w14:paraId="25C88766"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1" w:history="1">
        <w:r w:rsidR="00BD71A4">
          <w:rPr>
            <w:rFonts w:eastAsia="Times New Roman"/>
            <w:color w:val="0000FF"/>
            <w:szCs w:val="24"/>
            <w:u w:val="single"/>
            <w:lang w:eastAsia="de-DE"/>
          </w:rPr>
          <w:t>Gebete</w:t>
        </w:r>
      </w:hyperlink>
    </w:p>
    <w:p w14:paraId="18FF2D26"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Zeugen Christi</w:t>
        </w:r>
      </w:hyperlink>
    </w:p>
    <w:p w14:paraId="1073BD29"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432C83C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1DC7E70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18F77FF8"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69F500F1" w14:textId="77777777" w:rsidR="00082307" w:rsidRDefault="00BD71A4" w:rsidP="00BD71A4">
      <w:pPr>
        <w:pStyle w:val="berschrift1"/>
      </w:pPr>
      <w:r>
        <w:t>Spendenaufruf</w:t>
      </w:r>
    </w:p>
    <w:p w14:paraId="77321210"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56EBDAF5"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313BDF9E"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60FE787A"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In den letzten Tagen habe ich für die Glaubensstimme das Buch </w:t>
      </w:r>
      <w:r w:rsidR="00E66E2E">
        <w:rPr>
          <w:rFonts w:ascii="Calibri" w:hAnsi="Calibri" w:cs="Calibri"/>
          <w:color w:val="000000"/>
          <w:sz w:val="22"/>
          <w:szCs w:val="22"/>
        </w:rPr>
        <w:t>„</w:t>
      </w:r>
      <w:hyperlink r:id="rId13"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sidR="00E66E2E">
        <w:rPr>
          <w:rFonts w:ascii="Calibri" w:hAnsi="Calibri" w:cs="Calibri"/>
          <w:color w:val="000000"/>
          <w:sz w:val="22"/>
          <w:szCs w:val="22"/>
        </w:rPr>
        <w:t>„</w:t>
      </w:r>
      <w:r>
        <w:rPr>
          <w:rFonts w:ascii="Calibri" w:hAnsi="Calibri" w:cs="Calibri"/>
          <w:color w:val="000000"/>
          <w:sz w:val="22"/>
          <w:szCs w:val="22"/>
        </w:rPr>
        <w:t xml:space="preserve"> von Jean-Philippe Lambs, einem Prediger an Jung St.-Peter von 1835 bis 1854, überarbeitet und aufgenommen.</w:t>
      </w:r>
    </w:p>
    <w:p w14:paraId="1D60D67C"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271117AF" w14:textId="77777777" w:rsidR="00BD71A4" w:rsidRDefault="00000000" w:rsidP="00BD71A4">
      <w:pPr>
        <w:pStyle w:val="StandardWeb"/>
        <w:shd w:val="clear" w:color="auto" w:fill="FFFFFF"/>
        <w:spacing w:before="0" w:beforeAutospacing="0" w:after="336" w:afterAutospacing="0"/>
        <w:rPr>
          <w:rFonts w:ascii="Calibri" w:hAnsi="Calibri" w:cs="Calibri"/>
          <w:color w:val="000000"/>
          <w:sz w:val="22"/>
          <w:szCs w:val="22"/>
        </w:rPr>
      </w:pPr>
      <w:hyperlink r:id="rId14"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55C656BC"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5" w:history="1">
        <w:r w:rsidRPr="002604E9">
          <w:rPr>
            <w:rStyle w:val="Hyperlink"/>
            <w:rFonts w:ascii="Calibri" w:eastAsiaTheme="majorEastAsia" w:hAnsi="Calibri" w:cs="Calibri"/>
            <w:b/>
            <w:bCs/>
            <w:sz w:val="22"/>
            <w:szCs w:val="22"/>
          </w:rPr>
          <w:t>https://www.saintpierrelejeune.org/</w:t>
        </w:r>
      </w:hyperlink>
    </w:p>
    <w:p w14:paraId="34FA530C"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0250CAA8"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707B339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17740A3"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ABDC07" w14:textId="77777777" w:rsidR="00FA628B" w:rsidRDefault="00FA628B" w:rsidP="00CA68D9">
      <w:pPr>
        <w:spacing w:after="0" w:line="240" w:lineRule="auto"/>
      </w:pPr>
      <w:r>
        <w:separator/>
      </w:r>
    </w:p>
  </w:endnote>
  <w:endnote w:type="continuationSeparator" w:id="0">
    <w:p w14:paraId="01F847A8" w14:textId="77777777" w:rsidR="00FA628B" w:rsidRDefault="00FA628B"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61825B" w14:textId="77777777" w:rsidR="00FA628B" w:rsidRDefault="00FA628B" w:rsidP="00CA68D9">
      <w:pPr>
        <w:spacing w:after="0" w:line="240" w:lineRule="auto"/>
      </w:pPr>
      <w:r>
        <w:separator/>
      </w:r>
    </w:p>
  </w:footnote>
  <w:footnote w:type="continuationSeparator" w:id="0">
    <w:p w14:paraId="1CDC7CF5" w14:textId="77777777" w:rsidR="00FA628B" w:rsidRDefault="00FA628B" w:rsidP="00CA68D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4456"/>
    <w:rsid w:val="000700B0"/>
    <w:rsid w:val="00082307"/>
    <w:rsid w:val="000C66E5"/>
    <w:rsid w:val="000D088F"/>
    <w:rsid w:val="00122BD9"/>
    <w:rsid w:val="00144456"/>
    <w:rsid w:val="00196055"/>
    <w:rsid w:val="001D4F1D"/>
    <w:rsid w:val="001F54C4"/>
    <w:rsid w:val="0022039F"/>
    <w:rsid w:val="00272484"/>
    <w:rsid w:val="00297F83"/>
    <w:rsid w:val="002B7BD9"/>
    <w:rsid w:val="002E6D11"/>
    <w:rsid w:val="003533C5"/>
    <w:rsid w:val="00377AA1"/>
    <w:rsid w:val="00381C0C"/>
    <w:rsid w:val="00396532"/>
    <w:rsid w:val="003E100C"/>
    <w:rsid w:val="003F151C"/>
    <w:rsid w:val="00493B65"/>
    <w:rsid w:val="0050276E"/>
    <w:rsid w:val="00537F59"/>
    <w:rsid w:val="00636F93"/>
    <w:rsid w:val="00642C46"/>
    <w:rsid w:val="006E6CAE"/>
    <w:rsid w:val="007106F4"/>
    <w:rsid w:val="007166CE"/>
    <w:rsid w:val="00737EF6"/>
    <w:rsid w:val="00760119"/>
    <w:rsid w:val="007E1779"/>
    <w:rsid w:val="0083667B"/>
    <w:rsid w:val="00883D4B"/>
    <w:rsid w:val="008D7463"/>
    <w:rsid w:val="008E417E"/>
    <w:rsid w:val="008E63BE"/>
    <w:rsid w:val="009A19EB"/>
    <w:rsid w:val="009B322A"/>
    <w:rsid w:val="009F720B"/>
    <w:rsid w:val="00A2005B"/>
    <w:rsid w:val="00A8716C"/>
    <w:rsid w:val="00B365E5"/>
    <w:rsid w:val="00B928DD"/>
    <w:rsid w:val="00BD71A4"/>
    <w:rsid w:val="00C35859"/>
    <w:rsid w:val="00CA68D9"/>
    <w:rsid w:val="00CC4EAC"/>
    <w:rsid w:val="00CE1BC3"/>
    <w:rsid w:val="00CE56D9"/>
    <w:rsid w:val="00D14D4F"/>
    <w:rsid w:val="00D5498D"/>
    <w:rsid w:val="00D56329"/>
    <w:rsid w:val="00DC3900"/>
    <w:rsid w:val="00DF61FA"/>
    <w:rsid w:val="00E111EA"/>
    <w:rsid w:val="00E66E2E"/>
    <w:rsid w:val="00E93418"/>
    <w:rsid w:val="00EC6818"/>
    <w:rsid w:val="00EE077C"/>
    <w:rsid w:val="00F62EE2"/>
    <w:rsid w:val="00FA628B"/>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0FB778"/>
  <w15:chartTrackingRefBased/>
  <w15:docId w15:val="{1AB4DDF1-6990-440C-8A7C-BA4D4731B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 w:type="character" w:styleId="Hervorhebung">
    <w:name w:val="Emphasis"/>
    <w:basedOn w:val="Absatz-Standardschriftart"/>
    <w:uiPriority w:val="20"/>
    <w:qFormat/>
    <w:rsid w:val="0014445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laubensstimme.de/" TargetMode="External"/><Relationship Id="rId13" Type="http://schemas.openxmlformats.org/officeDocument/2006/relationships/hyperlink" Target="https://glaubensstimme.de/doku.php?id=autoren:l:lambs:lambs-jung_st_peter"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www.zeugen-christi.de/"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webmaster@glaubensstimme.de"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gebete.glaubensstimme.de/" TargetMode="External"/><Relationship Id="rId5" Type="http://schemas.openxmlformats.org/officeDocument/2006/relationships/footnotes" Target="footnotes.xml"/><Relationship Id="rId15" Type="http://schemas.openxmlformats.org/officeDocument/2006/relationships/hyperlink" Target="https://www.saintpierrelejeune.org/" TargetMode="External"/><Relationship Id="rId10" Type="http://schemas.openxmlformats.org/officeDocument/2006/relationships/hyperlink" Target="https://briefe.glaubensstimme.de/" TargetMode="External"/><Relationship Id="rId4" Type="http://schemas.openxmlformats.org/officeDocument/2006/relationships/webSettings" Target="webSettings.xml"/><Relationship Id="rId9" Type="http://schemas.openxmlformats.org/officeDocument/2006/relationships/hyperlink" Target="https://www.alte-lieder.de/" TargetMode="External"/><Relationship Id="rId14" Type="http://schemas.openxmlformats.org/officeDocument/2006/relationships/hyperlink" Target="https://www.paypal.com/donate?token=b7G3oIVgTBlBnD5xW0Iz05oAoJh0T8h3aTPg71OLXX_gEIT3rCzUPA37ADUQbWqiQvlFIzesNXGr22Z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2022.dotx</Template>
  <TotalTime>0</TotalTime>
  <Pages>76</Pages>
  <Words>12994</Words>
  <Characters>81865</Characters>
  <Application>Microsoft Office Word</Application>
  <DocSecurity>0</DocSecurity>
  <Lines>682</Lines>
  <Paragraphs>189</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Ausgewählte Predigten</vt:lpstr>
      <vt:lpstr>Adolphe Monod – Ausgewählte Predigten</vt:lpstr>
      <vt:lpstr>Vorwort</vt:lpstr>
      <vt:lpstr>Monod, Adolphe - Das lebendige Wort</vt:lpstr>
      <vt:lpstr>Der Beruf der Kirche.</vt:lpstr>
    </vt:vector>
  </TitlesOfParts>
  <Company>Glaubensstimme.de</Company>
  <LinksUpToDate>false</LinksUpToDate>
  <CharactersWithSpaces>94670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Lieder</dc:title>
  <dc:subject/>
  <dc:creator>Weiße, Michael</dc:creator>
  <cp:keywords/>
  <dc:description/>
  <cp:lastModifiedBy>webmaster@glaubensstimme.de</cp:lastModifiedBy>
  <cp:revision>2</cp:revision>
  <dcterms:created xsi:type="dcterms:W3CDTF">2022-11-06T07:40:00Z</dcterms:created>
  <dcterms:modified xsi:type="dcterms:W3CDTF">2022-11-06T18:11:00Z</dcterms:modified>
  <dc:language>de</dc:language>
</cp:coreProperties>
</file>